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80F5A" w14:textId="18766B8C" w:rsidR="0016106B" w:rsidRPr="009A7501" w:rsidRDefault="0016106B" w:rsidP="00A765AF">
      <w:pPr>
        <w:pStyle w:val="Nagwek1"/>
        <w:rPr>
          <w:rFonts w:ascii="Calibri" w:hAnsi="Calibri" w:cs="Calibri"/>
          <w:b/>
          <w:bCs/>
          <w:color w:val="auto"/>
          <w:sz w:val="24"/>
          <w:szCs w:val="24"/>
        </w:rPr>
      </w:pPr>
      <w:r w:rsidRPr="009A7501">
        <w:rPr>
          <w:rFonts w:ascii="Calibri" w:hAnsi="Calibri" w:cs="Calibri"/>
          <w:b/>
          <w:bCs/>
          <w:color w:val="auto"/>
          <w:sz w:val="24"/>
          <w:szCs w:val="24"/>
        </w:rPr>
        <w:t>Załącznik nr 5 do SWZ</w:t>
      </w:r>
    </w:p>
    <w:p w14:paraId="7241B467" w14:textId="77777777" w:rsidR="0016106B" w:rsidRPr="009A7501" w:rsidRDefault="0016106B" w:rsidP="00A765AF">
      <w:pPr>
        <w:spacing w:after="0"/>
        <w:rPr>
          <w:rFonts w:ascii="Calibri" w:hAnsi="Calibri" w:cs="Calibri"/>
          <w:bCs/>
          <w:sz w:val="24"/>
          <w:szCs w:val="24"/>
        </w:rPr>
      </w:pPr>
      <w:r w:rsidRPr="009A7501">
        <w:rPr>
          <w:rFonts w:ascii="Calibri" w:hAnsi="Calibri" w:cs="Calibri"/>
          <w:bCs/>
          <w:sz w:val="24"/>
          <w:szCs w:val="24"/>
        </w:rPr>
        <w:t>Wykonawca:</w:t>
      </w:r>
    </w:p>
    <w:p w14:paraId="5DB2C2E9" w14:textId="6F5C144E" w:rsidR="0016106B" w:rsidRPr="009A7501" w:rsidRDefault="0016106B" w:rsidP="00A765AF">
      <w:pPr>
        <w:spacing w:after="0"/>
        <w:ind w:right="-1"/>
        <w:rPr>
          <w:rFonts w:ascii="Calibri" w:hAnsi="Calibri" w:cs="Calibri"/>
          <w:sz w:val="24"/>
          <w:szCs w:val="24"/>
        </w:rPr>
      </w:pPr>
      <w:r w:rsidRPr="009A7501">
        <w:rPr>
          <w:rFonts w:ascii="Calibri" w:hAnsi="Calibri" w:cs="Calibri"/>
          <w:sz w:val="24"/>
          <w:szCs w:val="24"/>
        </w:rPr>
        <w:t>……………………………..……………………………………………………………………</w:t>
      </w:r>
    </w:p>
    <w:p w14:paraId="2DEC4946" w14:textId="77777777" w:rsidR="0016106B" w:rsidRPr="009A7501" w:rsidRDefault="0016106B" w:rsidP="00A765AF">
      <w:pPr>
        <w:spacing w:after="0"/>
        <w:ind w:right="-1"/>
        <w:rPr>
          <w:rFonts w:ascii="Calibri" w:hAnsi="Calibri" w:cs="Calibri"/>
          <w:iCs/>
          <w:color w:val="0070C0"/>
          <w:sz w:val="24"/>
          <w:szCs w:val="24"/>
        </w:rPr>
      </w:pPr>
      <w:r w:rsidRPr="009A7501">
        <w:rPr>
          <w:rFonts w:ascii="Calibri" w:hAnsi="Calibri" w:cs="Calibri"/>
          <w:iCs/>
          <w:color w:val="0070C0"/>
          <w:sz w:val="24"/>
          <w:szCs w:val="24"/>
        </w:rPr>
        <w:t>(pełna nazwa/firma, adres, w zależności od podmiotu: NIP/PESEL, KRS/</w:t>
      </w:r>
      <w:proofErr w:type="spellStart"/>
      <w:r w:rsidRPr="009A7501">
        <w:rPr>
          <w:rFonts w:ascii="Calibri" w:hAnsi="Calibri" w:cs="Calibri"/>
          <w:iCs/>
          <w:color w:val="0070C0"/>
          <w:sz w:val="24"/>
          <w:szCs w:val="24"/>
        </w:rPr>
        <w:t>CEiDG</w:t>
      </w:r>
      <w:proofErr w:type="spellEnd"/>
      <w:r w:rsidRPr="009A7501">
        <w:rPr>
          <w:rFonts w:ascii="Calibri" w:hAnsi="Calibri" w:cs="Calibri"/>
          <w:iCs/>
          <w:color w:val="0070C0"/>
          <w:sz w:val="24"/>
          <w:szCs w:val="24"/>
        </w:rPr>
        <w:t>)</w:t>
      </w:r>
    </w:p>
    <w:p w14:paraId="5CC3DA18" w14:textId="77777777" w:rsidR="0016106B" w:rsidRPr="009A7501" w:rsidRDefault="0016106B" w:rsidP="00A765AF">
      <w:pPr>
        <w:spacing w:after="0"/>
        <w:rPr>
          <w:rFonts w:ascii="Calibri" w:hAnsi="Calibri" w:cs="Calibri"/>
          <w:sz w:val="24"/>
          <w:szCs w:val="24"/>
        </w:rPr>
      </w:pPr>
      <w:r w:rsidRPr="009A7501">
        <w:rPr>
          <w:rFonts w:ascii="Calibri" w:hAnsi="Calibri" w:cs="Calibri"/>
          <w:sz w:val="24"/>
          <w:szCs w:val="24"/>
        </w:rPr>
        <w:t>reprezentowany przez:</w:t>
      </w:r>
    </w:p>
    <w:p w14:paraId="6092B87D" w14:textId="12089C2D" w:rsidR="0016106B" w:rsidRPr="009A7501" w:rsidRDefault="0016106B" w:rsidP="00A765AF">
      <w:pPr>
        <w:spacing w:after="0"/>
        <w:ind w:right="-1"/>
        <w:rPr>
          <w:rFonts w:ascii="Calibri" w:hAnsi="Calibri" w:cs="Calibri"/>
          <w:sz w:val="24"/>
          <w:szCs w:val="24"/>
        </w:rPr>
      </w:pPr>
      <w:r w:rsidRPr="009A7501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……………………………………………………………………………………………..……</w:t>
      </w:r>
    </w:p>
    <w:p w14:paraId="77BC7138" w14:textId="77777777" w:rsidR="0016106B" w:rsidRPr="009A7501" w:rsidRDefault="0016106B" w:rsidP="00A765AF">
      <w:pPr>
        <w:spacing w:after="600"/>
        <w:rPr>
          <w:rFonts w:ascii="Calibri" w:hAnsi="Calibri" w:cs="Calibri"/>
          <w:iCs/>
          <w:color w:val="0070C0"/>
          <w:sz w:val="24"/>
          <w:szCs w:val="24"/>
        </w:rPr>
      </w:pPr>
      <w:r w:rsidRPr="009A7501">
        <w:rPr>
          <w:rFonts w:ascii="Calibri" w:hAnsi="Calibri" w:cs="Calibri"/>
          <w:iCs/>
          <w:color w:val="0070C0"/>
          <w:sz w:val="24"/>
          <w:szCs w:val="24"/>
        </w:rPr>
        <w:t>(imię, nazwisko, stanowisko/podstawa do reprezentacji)</w:t>
      </w:r>
    </w:p>
    <w:p w14:paraId="300F490C" w14:textId="25A1F602" w:rsidR="00DE21F8" w:rsidRPr="009A7501" w:rsidRDefault="00DE21F8" w:rsidP="00A765AF">
      <w:pPr>
        <w:pStyle w:val="Nagwek2"/>
        <w:spacing w:before="0" w:after="240"/>
        <w:rPr>
          <w:rFonts w:ascii="Calibri" w:hAnsi="Calibri" w:cs="Calibri"/>
          <w:b/>
          <w:bCs/>
          <w:color w:val="auto"/>
          <w:sz w:val="24"/>
          <w:szCs w:val="24"/>
        </w:rPr>
      </w:pPr>
      <w:r w:rsidRPr="009A7501">
        <w:rPr>
          <w:rFonts w:ascii="Calibri" w:hAnsi="Calibri" w:cs="Calibri"/>
          <w:b/>
          <w:bCs/>
          <w:color w:val="auto"/>
          <w:sz w:val="24"/>
          <w:szCs w:val="24"/>
        </w:rPr>
        <w:t>Oświadczenia podmiotu udostępniającego zasoby</w:t>
      </w:r>
    </w:p>
    <w:p w14:paraId="3D7DAC47" w14:textId="77777777" w:rsidR="0068048C" w:rsidRPr="009A7501" w:rsidRDefault="0016106B" w:rsidP="00A765AF">
      <w:pPr>
        <w:spacing w:after="240"/>
        <w:rPr>
          <w:rFonts w:ascii="Calibri" w:hAnsi="Calibri" w:cs="Calibri"/>
          <w:b/>
          <w:caps/>
          <w:sz w:val="24"/>
          <w:szCs w:val="24"/>
        </w:rPr>
      </w:pPr>
      <w:r w:rsidRPr="009A7501">
        <w:rPr>
          <w:rFonts w:ascii="Calibri" w:hAnsi="Calibri" w:cs="Calibri"/>
          <w:b/>
          <w:sz w:val="24"/>
          <w:szCs w:val="24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9F20A0F" w14:textId="52846E06" w:rsidR="00DE21F8" w:rsidRPr="009A7501" w:rsidRDefault="00DE21F8" w:rsidP="00A765AF">
      <w:pPr>
        <w:spacing w:after="360"/>
        <w:rPr>
          <w:rFonts w:ascii="Calibri" w:hAnsi="Calibri" w:cs="Calibri"/>
          <w:b/>
          <w:iCs/>
          <w:caps/>
          <w:sz w:val="24"/>
          <w:szCs w:val="24"/>
        </w:rPr>
      </w:pPr>
      <w:r w:rsidRPr="009A7501">
        <w:rPr>
          <w:rFonts w:ascii="Calibri" w:hAnsi="Calibri" w:cs="Calibri"/>
          <w:b/>
          <w:sz w:val="24"/>
          <w:szCs w:val="24"/>
        </w:rPr>
        <w:t xml:space="preserve">składane na podstawie art. 125 ust. 5 ustawy </w:t>
      </w:r>
      <w:proofErr w:type="spellStart"/>
      <w:r w:rsidRPr="009A7501">
        <w:rPr>
          <w:rFonts w:ascii="Calibri" w:hAnsi="Calibri" w:cs="Calibri"/>
          <w:b/>
          <w:sz w:val="24"/>
          <w:szCs w:val="24"/>
        </w:rPr>
        <w:t>Pzp</w:t>
      </w:r>
      <w:proofErr w:type="spellEnd"/>
      <w:r w:rsidR="0016106B" w:rsidRPr="009A7501">
        <w:rPr>
          <w:rFonts w:ascii="Calibri" w:hAnsi="Calibri" w:cs="Calibri"/>
          <w:b/>
          <w:sz w:val="24"/>
          <w:szCs w:val="24"/>
        </w:rPr>
        <w:t xml:space="preserve"> </w:t>
      </w:r>
      <w:r w:rsidRPr="009A7501">
        <w:rPr>
          <w:rFonts w:ascii="Calibri" w:eastAsia="Arial" w:hAnsi="Calibri" w:cs="Calibri"/>
          <w:b/>
          <w:iCs/>
          <w:sz w:val="24"/>
          <w:szCs w:val="24"/>
        </w:rPr>
        <w:t>(jeżeli dotyczy)</w:t>
      </w:r>
    </w:p>
    <w:p w14:paraId="54DDEA3C" w14:textId="657E87A1" w:rsidR="00DE21F8" w:rsidRPr="009A7501" w:rsidRDefault="00DE21F8" w:rsidP="009A7501">
      <w:pPr>
        <w:widowControl w:val="0"/>
        <w:tabs>
          <w:tab w:val="left" w:pos="0"/>
        </w:tabs>
        <w:suppressAutoHyphens/>
        <w:rPr>
          <w:rFonts w:ascii="Calibri" w:eastAsia="Times New Roman" w:hAnsi="Calibri" w:cs="Calibri"/>
          <w:b/>
          <w:sz w:val="24"/>
          <w:szCs w:val="24"/>
        </w:rPr>
      </w:pPr>
      <w:r w:rsidRPr="009A7501">
        <w:rPr>
          <w:rFonts w:ascii="Calibri" w:hAnsi="Calibri" w:cs="Calibri"/>
          <w:sz w:val="24"/>
          <w:szCs w:val="24"/>
        </w:rPr>
        <w:t>Na potrzeby postępowania o udzielenie zamówienia publicznego</w:t>
      </w:r>
      <w:r w:rsidR="0016106B" w:rsidRPr="009A7501">
        <w:rPr>
          <w:rFonts w:ascii="Calibri" w:hAnsi="Calibri" w:cs="Calibri"/>
          <w:sz w:val="24"/>
          <w:szCs w:val="24"/>
        </w:rPr>
        <w:t xml:space="preserve"> </w:t>
      </w:r>
      <w:r w:rsidRPr="009A7501">
        <w:rPr>
          <w:rFonts w:ascii="Calibri" w:hAnsi="Calibri" w:cs="Calibri"/>
          <w:sz w:val="24"/>
          <w:szCs w:val="24"/>
        </w:rPr>
        <w:t xml:space="preserve">pn. </w:t>
      </w:r>
      <w:r w:rsidR="009A7501" w:rsidRPr="009A7501">
        <w:rPr>
          <w:rFonts w:ascii="Calibri" w:eastAsia="Times New Roman" w:hAnsi="Calibri" w:cs="Calibri"/>
          <w:b/>
          <w:sz w:val="24"/>
          <w:szCs w:val="24"/>
        </w:rPr>
        <w:t xml:space="preserve">„Dostawa sprzętu </w:t>
      </w:r>
      <w:r w:rsidR="009A7501" w:rsidRPr="009A7501">
        <w:rPr>
          <w:rFonts w:ascii="Calibri" w:eastAsia="Times New Roman" w:hAnsi="Calibri" w:cs="Calibri"/>
          <w:b/>
          <w:sz w:val="24"/>
          <w:szCs w:val="24"/>
        </w:rPr>
        <w:t xml:space="preserve">laboratoryjnego” </w:t>
      </w:r>
      <w:r w:rsidR="009A7501" w:rsidRPr="009A7501">
        <w:rPr>
          <w:rFonts w:ascii="Calibri" w:hAnsi="Calibri" w:cs="Calibri"/>
          <w:b/>
          <w:sz w:val="24"/>
          <w:szCs w:val="24"/>
        </w:rPr>
        <w:t>–</w:t>
      </w:r>
      <w:r w:rsidR="00387AB9" w:rsidRPr="009A7501">
        <w:rPr>
          <w:rFonts w:ascii="Calibri" w:hAnsi="Calibri" w:cs="Calibri"/>
          <w:b/>
          <w:sz w:val="24"/>
          <w:szCs w:val="24"/>
        </w:rPr>
        <w:t xml:space="preserve"> nr ref. </w:t>
      </w:r>
      <w:r w:rsidR="009A7501">
        <w:rPr>
          <w:rFonts w:ascii="Calibri" w:hAnsi="Calibri" w:cs="Calibri"/>
          <w:b/>
          <w:sz w:val="24"/>
          <w:szCs w:val="24"/>
        </w:rPr>
        <w:t>KU</w:t>
      </w:r>
      <w:r w:rsidR="00387AB9" w:rsidRPr="009A7501">
        <w:rPr>
          <w:rFonts w:ascii="Calibri" w:hAnsi="Calibri" w:cs="Calibri"/>
          <w:b/>
          <w:sz w:val="24"/>
          <w:szCs w:val="24"/>
        </w:rPr>
        <w:t>.2301.</w:t>
      </w:r>
      <w:r w:rsidR="009A7501">
        <w:rPr>
          <w:rFonts w:ascii="Calibri" w:hAnsi="Calibri" w:cs="Calibri"/>
          <w:b/>
          <w:sz w:val="24"/>
          <w:szCs w:val="24"/>
        </w:rPr>
        <w:t>6</w:t>
      </w:r>
      <w:r w:rsidRPr="009A7501">
        <w:rPr>
          <w:rFonts w:ascii="Calibri" w:hAnsi="Calibri" w:cs="Calibri"/>
          <w:b/>
          <w:sz w:val="24"/>
          <w:szCs w:val="24"/>
        </w:rPr>
        <w:t>.202</w:t>
      </w:r>
      <w:r w:rsidR="009A7501">
        <w:rPr>
          <w:rFonts w:ascii="Calibri" w:hAnsi="Calibri" w:cs="Calibri"/>
          <w:b/>
          <w:sz w:val="24"/>
          <w:szCs w:val="24"/>
        </w:rPr>
        <w:t>6</w:t>
      </w:r>
      <w:r w:rsidRPr="009A7501">
        <w:rPr>
          <w:rFonts w:ascii="Calibri" w:hAnsi="Calibri" w:cs="Calibri"/>
          <w:sz w:val="24"/>
          <w:szCs w:val="24"/>
        </w:rPr>
        <w:t>, prowadzonego przez Uniwersytet Jana Kochanowskiego w Kielcach oświadczam, co następuje:</w:t>
      </w:r>
    </w:p>
    <w:p w14:paraId="3D8CF8EE" w14:textId="77777777" w:rsidR="00DE21F8" w:rsidRPr="009A7501" w:rsidRDefault="00DE21F8" w:rsidP="00A765AF">
      <w:pPr>
        <w:shd w:val="clear" w:color="auto" w:fill="BFBFBF" w:themeFill="background1" w:themeFillShade="BF"/>
        <w:spacing w:after="240"/>
        <w:rPr>
          <w:rFonts w:ascii="Calibri" w:hAnsi="Calibri" w:cs="Calibri"/>
          <w:b/>
          <w:sz w:val="24"/>
          <w:szCs w:val="24"/>
        </w:rPr>
      </w:pPr>
      <w:r w:rsidRPr="009A7501">
        <w:rPr>
          <w:rFonts w:ascii="Calibri" w:hAnsi="Calibri" w:cs="Calibri"/>
          <w:b/>
          <w:sz w:val="24"/>
          <w:szCs w:val="24"/>
        </w:rPr>
        <w:t>OŚWIADCZENIA DOTYCZĄCE PODSTAW WYKLUCZENIA:</w:t>
      </w:r>
    </w:p>
    <w:p w14:paraId="6436A31E" w14:textId="3E6A666E" w:rsidR="00DE21F8" w:rsidRPr="009A7501" w:rsidRDefault="00DE21F8" w:rsidP="00A765AF">
      <w:pPr>
        <w:pStyle w:val="Akapitzlist"/>
        <w:numPr>
          <w:ilvl w:val="0"/>
          <w:numId w:val="46"/>
        </w:numPr>
        <w:spacing w:after="0"/>
        <w:ind w:left="426" w:hanging="425"/>
        <w:rPr>
          <w:rFonts w:cs="Calibri"/>
          <w:sz w:val="24"/>
          <w:szCs w:val="24"/>
        </w:rPr>
      </w:pPr>
      <w:r w:rsidRPr="009A7501">
        <w:rPr>
          <w:rFonts w:cs="Calibri"/>
          <w:sz w:val="24"/>
          <w:szCs w:val="24"/>
        </w:rPr>
        <w:t>Oświadczam, że nie zachodzą w stosunku do mnie przesłanki wykluczenia z</w:t>
      </w:r>
      <w:r w:rsidR="0068048C" w:rsidRPr="009A7501">
        <w:rPr>
          <w:rFonts w:cs="Calibri"/>
          <w:sz w:val="24"/>
          <w:szCs w:val="24"/>
        </w:rPr>
        <w:t> </w:t>
      </w:r>
      <w:r w:rsidRPr="009A7501">
        <w:rPr>
          <w:rFonts w:cs="Calibri"/>
          <w:sz w:val="24"/>
          <w:szCs w:val="24"/>
        </w:rPr>
        <w:t xml:space="preserve">postępowania na </w:t>
      </w:r>
      <w:r w:rsidR="009E393A" w:rsidRPr="009A7501">
        <w:rPr>
          <w:rFonts w:cs="Calibri"/>
          <w:sz w:val="24"/>
          <w:szCs w:val="24"/>
        </w:rPr>
        <w:t>podstawie art.</w:t>
      </w:r>
      <w:r w:rsidRPr="009A7501">
        <w:rPr>
          <w:rFonts w:cs="Calibri"/>
          <w:sz w:val="24"/>
          <w:szCs w:val="24"/>
        </w:rPr>
        <w:t xml:space="preserve"> 108 ust 1 ustawy </w:t>
      </w:r>
      <w:proofErr w:type="spellStart"/>
      <w:r w:rsidRPr="009A7501">
        <w:rPr>
          <w:rFonts w:cs="Calibri"/>
          <w:sz w:val="24"/>
          <w:szCs w:val="24"/>
        </w:rPr>
        <w:t>Pzp</w:t>
      </w:r>
      <w:proofErr w:type="spellEnd"/>
      <w:r w:rsidRPr="009A7501">
        <w:rPr>
          <w:rFonts w:cs="Calibri"/>
          <w:sz w:val="24"/>
          <w:szCs w:val="24"/>
        </w:rPr>
        <w:t>.</w:t>
      </w:r>
    </w:p>
    <w:p w14:paraId="1F1C9BE1" w14:textId="235E7ECB" w:rsidR="00DE21F8" w:rsidRPr="009A7501" w:rsidRDefault="00DE21F8" w:rsidP="00A765AF">
      <w:pPr>
        <w:pStyle w:val="Akapitzlist"/>
        <w:numPr>
          <w:ilvl w:val="0"/>
          <w:numId w:val="46"/>
        </w:numPr>
        <w:spacing w:after="0"/>
        <w:ind w:left="426" w:hanging="425"/>
        <w:rPr>
          <w:rFonts w:cs="Calibri"/>
          <w:sz w:val="24"/>
          <w:szCs w:val="24"/>
        </w:rPr>
      </w:pPr>
      <w:r w:rsidRPr="009A7501">
        <w:rPr>
          <w:rFonts w:cs="Calibri"/>
          <w:sz w:val="24"/>
          <w:szCs w:val="24"/>
        </w:rPr>
        <w:t>Oświadczam, że nie zachodzą w stosunku do mnie przesłanki wykluczenia z</w:t>
      </w:r>
      <w:r w:rsidR="0068048C" w:rsidRPr="009A7501">
        <w:rPr>
          <w:rFonts w:cs="Calibri"/>
          <w:sz w:val="24"/>
          <w:szCs w:val="24"/>
        </w:rPr>
        <w:t> </w:t>
      </w:r>
      <w:r w:rsidRPr="009A7501">
        <w:rPr>
          <w:rFonts w:cs="Calibri"/>
          <w:sz w:val="24"/>
          <w:szCs w:val="24"/>
        </w:rPr>
        <w:t>postępowania na podstawie art. 109 ust. 1 pkt. 4, 5, 7</w:t>
      </w:r>
      <w:r w:rsidR="00EF7399" w:rsidRPr="009A7501">
        <w:rPr>
          <w:rFonts w:cs="Calibri"/>
          <w:sz w:val="24"/>
          <w:szCs w:val="24"/>
        </w:rPr>
        <w:t xml:space="preserve"> </w:t>
      </w:r>
      <w:r w:rsidRPr="009A7501">
        <w:rPr>
          <w:rFonts w:cs="Calibri"/>
          <w:sz w:val="24"/>
          <w:szCs w:val="24"/>
        </w:rPr>
        <w:t xml:space="preserve">ustawy </w:t>
      </w:r>
      <w:proofErr w:type="spellStart"/>
      <w:r w:rsidRPr="009A7501">
        <w:rPr>
          <w:rFonts w:cs="Calibri"/>
          <w:sz w:val="24"/>
          <w:szCs w:val="24"/>
        </w:rPr>
        <w:t>Pzp</w:t>
      </w:r>
      <w:proofErr w:type="spellEnd"/>
      <w:r w:rsidRPr="009A7501">
        <w:rPr>
          <w:rFonts w:cs="Calibri"/>
          <w:sz w:val="24"/>
          <w:szCs w:val="24"/>
        </w:rPr>
        <w:t>.</w:t>
      </w:r>
    </w:p>
    <w:p w14:paraId="2794C262" w14:textId="79E9AA6E" w:rsidR="00DE21F8" w:rsidRPr="009A7501" w:rsidRDefault="00DE21F8" w:rsidP="00A765AF">
      <w:pPr>
        <w:pStyle w:val="NormalnyWeb"/>
        <w:numPr>
          <w:ilvl w:val="0"/>
          <w:numId w:val="46"/>
        </w:numPr>
        <w:spacing w:after="0" w:line="276" w:lineRule="auto"/>
        <w:ind w:left="426" w:hanging="425"/>
        <w:rPr>
          <w:rFonts w:ascii="Calibri" w:hAnsi="Calibri" w:cs="Calibri"/>
        </w:rPr>
      </w:pPr>
      <w:r w:rsidRPr="009A7501">
        <w:rPr>
          <w:rFonts w:ascii="Calibri" w:hAnsi="Calibri" w:cs="Calibri"/>
        </w:rPr>
        <w:t xml:space="preserve">Oświadczam, </w:t>
      </w:r>
      <w:r w:rsidRPr="009A7501">
        <w:rPr>
          <w:rFonts w:ascii="Calibri" w:hAnsi="Calibri" w:cs="Calibri"/>
          <w:color w:val="000000" w:themeColor="text1"/>
        </w:rPr>
        <w:t>że nie zachodzą w stosunku do mnie przesłanki wykluczenia z</w:t>
      </w:r>
      <w:r w:rsidR="0068048C" w:rsidRPr="009A7501">
        <w:rPr>
          <w:rFonts w:ascii="Calibri" w:hAnsi="Calibri" w:cs="Calibri"/>
          <w:color w:val="000000" w:themeColor="text1"/>
        </w:rPr>
        <w:t> </w:t>
      </w:r>
      <w:r w:rsidRPr="009A7501">
        <w:rPr>
          <w:rFonts w:ascii="Calibri" w:hAnsi="Calibri" w:cs="Calibri"/>
          <w:color w:val="000000" w:themeColor="text1"/>
        </w:rPr>
        <w:t>postępowania na podstawie art.  7 ust. 1 ustawy z dnia 13 kwietnia 2022 r.</w:t>
      </w:r>
      <w:r w:rsidRPr="009A7501">
        <w:rPr>
          <w:rFonts w:ascii="Calibri" w:hAnsi="Calibri" w:cs="Calibri"/>
          <w:i/>
          <w:iCs/>
          <w:color w:val="000000" w:themeColor="text1"/>
        </w:rPr>
        <w:t xml:space="preserve"> </w:t>
      </w:r>
      <w:r w:rsidRPr="009A7501">
        <w:rPr>
          <w:rFonts w:ascii="Calibri" w:hAnsi="Calibri" w:cs="Calibri"/>
          <w:iCs/>
          <w:color w:val="000000" w:themeColor="text1"/>
        </w:rPr>
        <w:t>o</w:t>
      </w:r>
      <w:r w:rsidR="0068048C" w:rsidRPr="009A7501">
        <w:rPr>
          <w:rFonts w:ascii="Calibri" w:hAnsi="Calibri" w:cs="Calibri"/>
          <w:iCs/>
          <w:color w:val="000000" w:themeColor="text1"/>
        </w:rPr>
        <w:t> </w:t>
      </w:r>
      <w:r w:rsidRPr="009A7501">
        <w:rPr>
          <w:rFonts w:ascii="Calibri" w:hAnsi="Calibri" w:cs="Calibri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Pr="009A7501">
        <w:rPr>
          <w:rFonts w:ascii="Calibri" w:hAnsi="Calibri" w:cs="Calibri"/>
          <w:i/>
          <w:iCs/>
          <w:color w:val="000000" w:themeColor="text1"/>
        </w:rPr>
        <w:t xml:space="preserve"> </w:t>
      </w:r>
      <w:r w:rsidRPr="009A7501">
        <w:rPr>
          <w:rFonts w:ascii="Calibri" w:hAnsi="Calibri" w:cs="Calibri"/>
          <w:color w:val="000000" w:themeColor="text1"/>
        </w:rPr>
        <w:t>(Dz. U</w:t>
      </w:r>
      <w:r w:rsidRPr="009A7501">
        <w:rPr>
          <w:rFonts w:ascii="Calibri" w:hAnsi="Calibri" w:cs="Calibri"/>
        </w:rPr>
        <w:t xml:space="preserve">. </w:t>
      </w:r>
      <w:r w:rsidR="00367954" w:rsidRPr="009A7501">
        <w:rPr>
          <w:rFonts w:ascii="Calibri" w:hAnsi="Calibri" w:cs="Calibri"/>
        </w:rPr>
        <w:t xml:space="preserve">z 2022 r., </w:t>
      </w:r>
      <w:r w:rsidRPr="009A7501">
        <w:rPr>
          <w:rFonts w:ascii="Calibri" w:hAnsi="Calibri" w:cs="Calibri"/>
          <w:color w:val="000000" w:themeColor="text1"/>
        </w:rPr>
        <w:t>poz. 835)</w:t>
      </w:r>
      <w:r w:rsidRPr="009A7501">
        <w:rPr>
          <w:rStyle w:val="Odwoanieprzypisudolnego"/>
          <w:rFonts w:ascii="Calibri" w:hAnsi="Calibri" w:cs="Calibri"/>
          <w:color w:val="000000" w:themeColor="text1"/>
        </w:rPr>
        <w:footnoteReference w:id="1"/>
      </w:r>
      <w:r w:rsidRPr="009A7501">
        <w:rPr>
          <w:rFonts w:ascii="Calibri" w:hAnsi="Calibri" w:cs="Calibri"/>
          <w:color w:val="000000" w:themeColor="text1"/>
        </w:rPr>
        <w:t xml:space="preserve">. </w:t>
      </w:r>
    </w:p>
    <w:p w14:paraId="10F1F38F" w14:textId="77777777" w:rsidR="00DE21F8" w:rsidRPr="009A7501" w:rsidRDefault="00DE21F8" w:rsidP="00A765AF">
      <w:pPr>
        <w:shd w:val="clear" w:color="auto" w:fill="BFBFBF" w:themeFill="background1" w:themeFillShade="BF"/>
        <w:spacing w:after="120"/>
        <w:rPr>
          <w:rFonts w:ascii="Calibri" w:hAnsi="Calibri" w:cs="Calibri"/>
          <w:b/>
          <w:sz w:val="24"/>
          <w:szCs w:val="24"/>
        </w:rPr>
      </w:pPr>
      <w:r w:rsidRPr="009A7501">
        <w:rPr>
          <w:rFonts w:ascii="Calibri" w:hAnsi="Calibri" w:cs="Calibri"/>
          <w:b/>
          <w:sz w:val="24"/>
          <w:szCs w:val="24"/>
        </w:rPr>
        <w:t>OŚWIADCZENIE DOTYCZĄCE WARUNKÓW UDZIAŁU W POSTĘPOWANIU:</w:t>
      </w:r>
    </w:p>
    <w:p w14:paraId="17CFA1F9" w14:textId="77777777" w:rsidR="0016106B" w:rsidRPr="009A7501" w:rsidRDefault="00DE21F8" w:rsidP="00A765AF">
      <w:pPr>
        <w:spacing w:after="0"/>
        <w:rPr>
          <w:rFonts w:ascii="Calibri" w:hAnsi="Calibri" w:cs="Calibri"/>
          <w:sz w:val="24"/>
          <w:szCs w:val="24"/>
        </w:rPr>
      </w:pPr>
      <w:r w:rsidRPr="009A7501">
        <w:rPr>
          <w:rFonts w:ascii="Calibri" w:hAnsi="Calibri" w:cs="Calibri"/>
          <w:sz w:val="24"/>
          <w:szCs w:val="24"/>
        </w:rPr>
        <w:lastRenderedPageBreak/>
        <w:t>Oświadczam, że spełniam warunki udziału w postępowaniu określone przez zamawiającego……</w:t>
      </w:r>
      <w:proofErr w:type="gramStart"/>
      <w:r w:rsidRPr="009A7501">
        <w:rPr>
          <w:rFonts w:ascii="Calibri" w:hAnsi="Calibri" w:cs="Calibri"/>
          <w:sz w:val="24"/>
          <w:szCs w:val="24"/>
        </w:rPr>
        <w:t>…….</w:t>
      </w:r>
      <w:proofErr w:type="gramEnd"/>
      <w:r w:rsidRPr="009A7501">
        <w:rPr>
          <w:rFonts w:ascii="Calibri" w:hAnsi="Calibri" w:cs="Calibri"/>
          <w:sz w:val="24"/>
          <w:szCs w:val="24"/>
        </w:rPr>
        <w:t>.……………………………………………</w:t>
      </w:r>
      <w:proofErr w:type="gramStart"/>
      <w:r w:rsidRPr="009A7501">
        <w:rPr>
          <w:rFonts w:ascii="Calibri" w:hAnsi="Calibri" w:cs="Calibri"/>
          <w:sz w:val="24"/>
          <w:szCs w:val="24"/>
        </w:rPr>
        <w:t>…….</w:t>
      </w:r>
      <w:proofErr w:type="gramEnd"/>
      <w:r w:rsidRPr="009A7501">
        <w:rPr>
          <w:rFonts w:ascii="Calibri" w:hAnsi="Calibri" w:cs="Calibri"/>
          <w:sz w:val="24"/>
          <w:szCs w:val="24"/>
        </w:rPr>
        <w:t>.………………</w:t>
      </w:r>
    </w:p>
    <w:p w14:paraId="2D197324" w14:textId="3F1CF8C0" w:rsidR="00DE21F8" w:rsidRPr="009A7501" w:rsidRDefault="00DE21F8" w:rsidP="00A765AF">
      <w:pPr>
        <w:spacing w:after="0"/>
        <w:rPr>
          <w:rFonts w:ascii="Calibri" w:hAnsi="Calibri" w:cs="Calibri"/>
          <w:sz w:val="24"/>
          <w:szCs w:val="24"/>
        </w:rPr>
      </w:pPr>
      <w:r w:rsidRPr="009A7501">
        <w:rPr>
          <w:rFonts w:ascii="Calibri" w:hAnsi="Calibri" w:cs="Calibri"/>
          <w:iCs/>
          <w:color w:val="0070C0"/>
          <w:sz w:val="24"/>
          <w:szCs w:val="24"/>
        </w:rPr>
        <w:t xml:space="preserve">(wskazać dokument i właściwą jednostkę redakcyjną dokumentu, w której określono warunki udziału w postępowaniu) </w:t>
      </w:r>
      <w:r w:rsidRPr="009A7501">
        <w:rPr>
          <w:rFonts w:ascii="Calibri" w:hAnsi="Calibri" w:cs="Calibri"/>
          <w:sz w:val="24"/>
          <w:szCs w:val="24"/>
        </w:rPr>
        <w:t>w</w:t>
      </w:r>
      <w:r w:rsidR="0016106B" w:rsidRPr="009A7501">
        <w:rPr>
          <w:rFonts w:ascii="Calibri" w:hAnsi="Calibri" w:cs="Calibri"/>
          <w:sz w:val="24"/>
          <w:szCs w:val="24"/>
        </w:rPr>
        <w:t xml:space="preserve"> </w:t>
      </w:r>
      <w:r w:rsidRPr="009A7501">
        <w:rPr>
          <w:rFonts w:ascii="Calibri" w:hAnsi="Calibri" w:cs="Calibri"/>
          <w:sz w:val="24"/>
          <w:szCs w:val="24"/>
        </w:rPr>
        <w:t xml:space="preserve">następującym zakresie: ………………………………………………………………………………… </w:t>
      </w:r>
    </w:p>
    <w:p w14:paraId="4462FCC7" w14:textId="229C31CE" w:rsidR="00DE21F8" w:rsidRPr="009A7501" w:rsidRDefault="00DE21F8" w:rsidP="00A765AF">
      <w:pPr>
        <w:spacing w:after="0"/>
        <w:rPr>
          <w:rFonts w:ascii="Calibri" w:hAnsi="Calibri" w:cs="Calibri"/>
          <w:sz w:val="24"/>
          <w:szCs w:val="24"/>
        </w:rPr>
      </w:pPr>
      <w:r w:rsidRPr="009A7501">
        <w:rPr>
          <w:rFonts w:ascii="Calibri" w:hAnsi="Calibri" w:cs="Calibri"/>
          <w:sz w:val="24"/>
          <w:szCs w:val="24"/>
        </w:rPr>
        <w:t>……..…………………………………………………..………………………………………</w:t>
      </w:r>
    </w:p>
    <w:p w14:paraId="16B93ABA" w14:textId="77777777" w:rsidR="00DE21F8" w:rsidRPr="009A7501" w:rsidRDefault="00DE21F8" w:rsidP="00A765AF">
      <w:pPr>
        <w:shd w:val="clear" w:color="auto" w:fill="BFBFBF" w:themeFill="background1" w:themeFillShade="BF"/>
        <w:spacing w:after="240"/>
        <w:rPr>
          <w:rFonts w:ascii="Calibri" w:hAnsi="Calibri" w:cs="Calibri"/>
          <w:b/>
          <w:sz w:val="24"/>
          <w:szCs w:val="24"/>
        </w:rPr>
      </w:pPr>
      <w:r w:rsidRPr="009A7501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5B0EB873" w14:textId="4DCCBC78" w:rsidR="00DE21F8" w:rsidRPr="009A7501" w:rsidRDefault="00DE21F8" w:rsidP="00A765AF">
      <w:pPr>
        <w:spacing w:after="240"/>
        <w:rPr>
          <w:rFonts w:ascii="Calibri" w:hAnsi="Calibri" w:cs="Calibri"/>
          <w:sz w:val="24"/>
          <w:szCs w:val="24"/>
        </w:rPr>
      </w:pPr>
      <w:r w:rsidRPr="009A7501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EC70D89" w14:textId="77777777" w:rsidR="00DE21F8" w:rsidRPr="009A7501" w:rsidRDefault="00DE21F8" w:rsidP="00A765AF">
      <w:pPr>
        <w:shd w:val="clear" w:color="auto" w:fill="BFBFBF" w:themeFill="background1" w:themeFillShade="BF"/>
        <w:spacing w:after="240"/>
        <w:rPr>
          <w:rFonts w:ascii="Calibri" w:hAnsi="Calibri" w:cs="Calibri"/>
          <w:b/>
          <w:sz w:val="24"/>
          <w:szCs w:val="24"/>
        </w:rPr>
      </w:pPr>
      <w:r w:rsidRPr="009A7501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14:paraId="155F20FB" w14:textId="77777777" w:rsidR="00DE21F8" w:rsidRPr="009A7501" w:rsidRDefault="00DE21F8" w:rsidP="00A765AF">
      <w:pPr>
        <w:spacing w:after="0"/>
        <w:rPr>
          <w:rFonts w:ascii="Calibri" w:hAnsi="Calibri" w:cs="Calibri"/>
          <w:sz w:val="24"/>
          <w:szCs w:val="24"/>
        </w:rPr>
      </w:pPr>
      <w:r w:rsidRPr="009A7501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7D80F959" w14:textId="24F6645C" w:rsidR="00DE21F8" w:rsidRPr="009A7501" w:rsidRDefault="00DE21F8" w:rsidP="00A765AF">
      <w:pPr>
        <w:spacing w:after="0"/>
        <w:rPr>
          <w:rFonts w:ascii="Calibri" w:hAnsi="Calibri" w:cs="Calibri"/>
          <w:sz w:val="24"/>
          <w:szCs w:val="24"/>
        </w:rPr>
      </w:pPr>
      <w:r w:rsidRPr="009A7501">
        <w:rPr>
          <w:rFonts w:ascii="Calibri" w:hAnsi="Calibri" w:cs="Calibri"/>
          <w:sz w:val="24"/>
          <w:szCs w:val="24"/>
        </w:rPr>
        <w:t>1)....................................................................................................................................</w:t>
      </w:r>
    </w:p>
    <w:p w14:paraId="57EAC610" w14:textId="77777777" w:rsidR="00DE21F8" w:rsidRPr="009A7501" w:rsidRDefault="00DE21F8" w:rsidP="00A765AF">
      <w:pPr>
        <w:spacing w:after="0"/>
        <w:rPr>
          <w:rFonts w:ascii="Calibri" w:hAnsi="Calibri" w:cs="Calibri"/>
          <w:iCs/>
          <w:color w:val="0070C0"/>
          <w:sz w:val="24"/>
          <w:szCs w:val="24"/>
        </w:rPr>
      </w:pPr>
      <w:r w:rsidRPr="009A7501">
        <w:rPr>
          <w:rFonts w:ascii="Calibri" w:hAnsi="Calibri" w:cs="Calibri"/>
          <w:iCs/>
          <w:color w:val="0070C0"/>
          <w:sz w:val="24"/>
          <w:szCs w:val="24"/>
        </w:rPr>
        <w:t>(wskazać podmiotowy środek dowodowy, adres internetowy, wydający urząd lub organ, dokładne dane referencyjne dokumentacji)</w:t>
      </w:r>
    </w:p>
    <w:p w14:paraId="64BD41E1" w14:textId="7B224830" w:rsidR="00DE21F8" w:rsidRPr="009A7501" w:rsidRDefault="00DE21F8" w:rsidP="00A765AF">
      <w:pPr>
        <w:spacing w:after="0"/>
        <w:rPr>
          <w:rFonts w:ascii="Calibri" w:hAnsi="Calibri" w:cs="Calibri"/>
          <w:sz w:val="24"/>
          <w:szCs w:val="24"/>
        </w:rPr>
      </w:pPr>
      <w:r w:rsidRPr="009A7501">
        <w:rPr>
          <w:rFonts w:ascii="Calibri" w:hAnsi="Calibri" w:cs="Calibri"/>
          <w:sz w:val="24"/>
          <w:szCs w:val="24"/>
        </w:rPr>
        <w:t>2)....................................................................................................................................</w:t>
      </w:r>
    </w:p>
    <w:p w14:paraId="39EE5E7A" w14:textId="234DD103" w:rsidR="00DE21F8" w:rsidRPr="009A7501" w:rsidRDefault="00DE21F8" w:rsidP="00A765AF">
      <w:pPr>
        <w:spacing w:after="600"/>
        <w:rPr>
          <w:rFonts w:ascii="Calibri" w:hAnsi="Calibri" w:cs="Calibri"/>
          <w:iCs/>
          <w:color w:val="0070C0"/>
          <w:sz w:val="24"/>
          <w:szCs w:val="24"/>
        </w:rPr>
      </w:pPr>
      <w:r w:rsidRPr="009A7501">
        <w:rPr>
          <w:rFonts w:ascii="Calibri" w:hAnsi="Calibri" w:cs="Calibri"/>
          <w:iCs/>
          <w:color w:val="0070C0"/>
          <w:sz w:val="24"/>
          <w:szCs w:val="24"/>
        </w:rPr>
        <w:t>(wskazać podmiotowy środek dowodowy, adres internetowy, wydający urząd lub organ, dokładne dane referencyjne dokumentacji)</w:t>
      </w:r>
    </w:p>
    <w:p w14:paraId="60C4886B" w14:textId="77777777" w:rsidR="0068048C" w:rsidRPr="009A7501" w:rsidRDefault="0068048C" w:rsidP="00A765AF">
      <w:pPr>
        <w:spacing w:after="0"/>
        <w:rPr>
          <w:rFonts w:ascii="Calibri" w:hAnsi="Calibri" w:cs="Calibri"/>
          <w:sz w:val="24"/>
          <w:szCs w:val="24"/>
        </w:rPr>
      </w:pPr>
      <w:bookmarkStart w:id="0" w:name="_Hlk179379509"/>
      <w:r w:rsidRPr="009A7501">
        <w:rPr>
          <w:rFonts w:ascii="Calibri" w:hAnsi="Calibri" w:cs="Calibri"/>
          <w:sz w:val="24"/>
          <w:szCs w:val="24"/>
        </w:rPr>
        <w:t>……………………………………….</w:t>
      </w:r>
    </w:p>
    <w:p w14:paraId="6EB26229" w14:textId="77777777" w:rsidR="0068048C" w:rsidRPr="009A7501" w:rsidRDefault="0068048C" w:rsidP="00A765AF">
      <w:pPr>
        <w:spacing w:after="0"/>
        <w:rPr>
          <w:rFonts w:ascii="Calibri" w:hAnsi="Calibri" w:cs="Calibri"/>
          <w:sz w:val="24"/>
          <w:szCs w:val="24"/>
        </w:rPr>
      </w:pPr>
      <w:r w:rsidRPr="009A7501">
        <w:rPr>
          <w:rFonts w:ascii="Calibri" w:hAnsi="Calibri" w:cs="Calibri"/>
          <w:sz w:val="24"/>
          <w:szCs w:val="24"/>
        </w:rPr>
        <w:t xml:space="preserve">Data; kwalifikowany podpis elektroniczny lub podpis zaufany lub podpis osobisty upoważnionego przedstawiciela Wykonawcy </w:t>
      </w:r>
      <w:bookmarkEnd w:id="0"/>
    </w:p>
    <w:sectPr w:rsidR="0068048C" w:rsidRPr="009A7501" w:rsidSect="0068048C">
      <w:headerReference w:type="default" r:id="rId8"/>
      <w:footerReference w:type="default" r:id="rId9"/>
      <w:headerReference w:type="first" r:id="rId10"/>
      <w:pgSz w:w="11906" w:h="16838"/>
      <w:pgMar w:top="1387" w:right="849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BE355" w14:textId="77777777" w:rsidR="00B5444C" w:rsidRDefault="00B5444C">
      <w:pPr>
        <w:spacing w:after="0" w:line="240" w:lineRule="auto"/>
      </w:pPr>
      <w:r>
        <w:separator/>
      </w:r>
    </w:p>
  </w:endnote>
  <w:endnote w:type="continuationSeparator" w:id="0">
    <w:p w14:paraId="7D2D4A0F" w14:textId="77777777" w:rsidR="00B5444C" w:rsidRDefault="00B54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B3B14" w14:textId="77777777" w:rsidR="003D0CD4" w:rsidRDefault="003D0CD4" w:rsidP="00881FC5">
    <w:pPr>
      <w:pStyle w:val="Stopka"/>
      <w:tabs>
        <w:tab w:val="left" w:pos="85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10531" w14:textId="77777777" w:rsidR="00B5444C" w:rsidRDefault="00B5444C">
      <w:pPr>
        <w:spacing w:after="0" w:line="240" w:lineRule="auto"/>
      </w:pPr>
      <w:r>
        <w:separator/>
      </w:r>
    </w:p>
  </w:footnote>
  <w:footnote w:type="continuationSeparator" w:id="0">
    <w:p w14:paraId="7297E438" w14:textId="77777777" w:rsidR="00B5444C" w:rsidRDefault="00B5444C">
      <w:pPr>
        <w:spacing w:after="0" w:line="240" w:lineRule="auto"/>
      </w:pPr>
      <w:r>
        <w:continuationSeparator/>
      </w:r>
    </w:p>
  </w:footnote>
  <w:footnote w:id="1">
    <w:p w14:paraId="536D0AA3" w14:textId="03476A35" w:rsidR="00DE21F8" w:rsidRPr="00A82964" w:rsidRDefault="00DE21F8" w:rsidP="00DE21F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9A7501"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="009A7501" w:rsidRPr="00A82964">
        <w:rPr>
          <w:rFonts w:ascii="Arial" w:hAnsi="Arial" w:cs="Arial"/>
          <w:i/>
          <w:iCs/>
          <w:color w:val="222222"/>
          <w:sz w:val="16"/>
          <w:szCs w:val="16"/>
        </w:rPr>
        <w:t>, zwanej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193DF8A4" w14:textId="77777777" w:rsidR="00DE21F8" w:rsidRPr="00A82964" w:rsidRDefault="00DE21F8" w:rsidP="00DE21F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7874DB" w14:textId="43107507" w:rsidR="00DE21F8" w:rsidRPr="00A82964" w:rsidRDefault="00DE21F8" w:rsidP="00DE21F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</w:t>
      </w:r>
      <w:r w:rsidR="00746E82">
        <w:rPr>
          <w:rFonts w:ascii="Arial" w:eastAsia="Times New Roman" w:hAnsi="Arial" w:cs="Arial"/>
          <w:color w:val="222222"/>
          <w:sz w:val="16"/>
          <w:szCs w:val="16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00E320" w14:textId="4A9E0946" w:rsidR="00DE21F8" w:rsidRPr="0068048C" w:rsidRDefault="00DE21F8" w:rsidP="0068048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30A57" w14:textId="6B19D270" w:rsidR="003D0CD4" w:rsidRPr="009A7501" w:rsidRDefault="009A7501" w:rsidP="0016106B">
    <w:pPr>
      <w:pStyle w:val="Nagwek"/>
      <w:spacing w:before="480"/>
      <w:rPr>
        <w:rFonts w:cstheme="minorHAnsi"/>
        <w:sz w:val="24"/>
        <w:szCs w:val="24"/>
      </w:rPr>
    </w:pPr>
    <w:r w:rsidRPr="009A7501">
      <w:rPr>
        <w:rFonts w:cstheme="minorHAnsi"/>
        <w:sz w:val="24"/>
        <w:szCs w:val="24"/>
      </w:rPr>
      <w:t>KU</w:t>
    </w:r>
    <w:r w:rsidR="00264C42" w:rsidRPr="009A7501">
      <w:rPr>
        <w:rFonts w:cstheme="minorHAnsi"/>
        <w:sz w:val="24"/>
        <w:szCs w:val="24"/>
      </w:rPr>
      <w:t>.2301</w:t>
    </w:r>
    <w:r w:rsidR="00DD0610" w:rsidRPr="009A7501">
      <w:rPr>
        <w:rFonts w:cstheme="minorHAnsi"/>
        <w:sz w:val="24"/>
        <w:szCs w:val="24"/>
      </w:rPr>
      <w:t>.</w:t>
    </w:r>
    <w:r w:rsidRPr="009A7501">
      <w:rPr>
        <w:rFonts w:cstheme="minorHAnsi"/>
        <w:sz w:val="24"/>
        <w:szCs w:val="24"/>
      </w:rPr>
      <w:t>6</w:t>
    </w:r>
    <w:r w:rsidR="00264C42" w:rsidRPr="009A7501">
      <w:rPr>
        <w:rFonts w:cstheme="minorHAnsi"/>
        <w:sz w:val="24"/>
        <w:szCs w:val="24"/>
      </w:rPr>
      <w:t>.202</w:t>
    </w:r>
    <w:r w:rsidRPr="009A7501">
      <w:rPr>
        <w:rFonts w:cstheme="minorHAnsi"/>
        <w:sz w:val="24"/>
        <w:szCs w:val="24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E1907" w14:textId="67354A50" w:rsidR="009C0E5D" w:rsidRPr="009A7501" w:rsidRDefault="009A7501" w:rsidP="0016106B">
    <w:pPr>
      <w:pStyle w:val="Nagwek"/>
      <w:spacing w:before="480"/>
      <w:rPr>
        <w:rFonts w:cstheme="minorHAnsi"/>
        <w:sz w:val="24"/>
        <w:szCs w:val="24"/>
      </w:rPr>
    </w:pPr>
    <w:r>
      <w:rPr>
        <w:rFonts w:cstheme="minorHAnsi"/>
        <w:sz w:val="24"/>
        <w:szCs w:val="24"/>
      </w:rPr>
      <w:t>KU</w:t>
    </w:r>
    <w:r w:rsidR="00DE21F8" w:rsidRPr="009A7501">
      <w:rPr>
        <w:rFonts w:cstheme="minorHAnsi"/>
        <w:sz w:val="24"/>
        <w:szCs w:val="24"/>
      </w:rPr>
      <w:t>.2301.</w:t>
    </w:r>
    <w:r>
      <w:rPr>
        <w:rFonts w:cstheme="minorHAnsi"/>
        <w:sz w:val="24"/>
        <w:szCs w:val="24"/>
      </w:rPr>
      <w:t>6</w:t>
    </w:r>
    <w:r w:rsidR="00DE21F8" w:rsidRPr="009A7501">
      <w:rPr>
        <w:rFonts w:cstheme="minorHAnsi"/>
        <w:sz w:val="24"/>
        <w:szCs w:val="24"/>
      </w:rPr>
      <w:t>.202</w:t>
    </w:r>
    <w:r>
      <w:rPr>
        <w:rFonts w:cstheme="minorHAnsi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1" w15:restartNumberingAfterBreak="0">
    <w:nsid w:val="00000006"/>
    <w:multiLevelType w:val="hybridMultilevel"/>
    <w:tmpl w:val="39386574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**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12"/>
    <w:multiLevelType w:val="single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505"/>
        </w:tabs>
        <w:ind w:left="505" w:hanging="363"/>
      </w:pPr>
      <w:rPr>
        <w:rFonts w:ascii="Arial" w:hAnsi="Arial" w:cs="Arial" w:hint="default"/>
        <w:b/>
        <w:sz w:val="20"/>
        <w:szCs w:val="20"/>
      </w:rPr>
    </w:lvl>
  </w:abstractNum>
  <w:abstractNum w:abstractNumId="5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6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7" w15:restartNumberingAfterBreak="0">
    <w:nsid w:val="00000023"/>
    <w:multiLevelType w:val="multilevel"/>
    <w:tmpl w:val="2FBA5A56"/>
    <w:name w:val="WW8Num4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bCs w:val="0"/>
        <w:strike w:val="0"/>
        <w:sz w:val="20"/>
        <w:szCs w:val="20"/>
        <w:shd w:val="clear" w:color="auto" w:fill="auto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327"/>
        </w:tabs>
        <w:ind w:left="1211" w:hanging="360"/>
      </w:pPr>
      <w:rPr>
        <w:rFonts w:ascii="Arial" w:hAnsi="Arial" w:cs="Arial" w:hint="default"/>
        <w:sz w:val="20"/>
        <w:szCs w:val="20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ascii="Arial" w:hAnsi="Arial" w:cs="Arial" w:hint="default"/>
        <w:b/>
        <w:bCs/>
        <w:shd w:val="clear" w:color="auto" w:fill="FFFF00"/>
      </w:rPr>
    </w:lvl>
    <w:lvl w:ilvl="3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8" w15:restartNumberingAfterBreak="0">
    <w:nsid w:val="0000002A"/>
    <w:multiLevelType w:val="singleLevel"/>
    <w:tmpl w:val="0000002A"/>
    <w:name w:val="WW8Num56"/>
    <w:lvl w:ilvl="0">
      <w:start w:val="1"/>
      <w:numFmt w:val="decim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Arial" w:hint="default"/>
        <w:b/>
        <w:i w:val="0"/>
        <w:sz w:val="20"/>
      </w:rPr>
    </w:lvl>
  </w:abstractNum>
  <w:abstractNum w:abstractNumId="9" w15:restartNumberingAfterBreak="0">
    <w:nsid w:val="0000002C"/>
    <w:multiLevelType w:val="singleLevel"/>
    <w:tmpl w:val="0000002C"/>
    <w:name w:val="WW8Num5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12" w15:restartNumberingAfterBreak="0">
    <w:nsid w:val="00000066"/>
    <w:multiLevelType w:val="hybridMultilevel"/>
    <w:tmpl w:val="71C9129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67"/>
    <w:multiLevelType w:val="hybridMultilevel"/>
    <w:tmpl w:val="09DAF63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6A"/>
    <w:multiLevelType w:val="hybridMultilevel"/>
    <w:tmpl w:val="5092CA78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AF6BB6"/>
    <w:multiLevelType w:val="hybridMultilevel"/>
    <w:tmpl w:val="98707DEE"/>
    <w:lvl w:ilvl="0" w:tplc="7B62F10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E92E12"/>
    <w:multiLevelType w:val="hybridMultilevel"/>
    <w:tmpl w:val="B2AE4054"/>
    <w:lvl w:ilvl="0" w:tplc="7D0E110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CE26F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586BE2A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59201B4">
      <w:start w:val="4"/>
      <w:numFmt w:val="lowerLetter"/>
      <w:lvlText w:val="%5)"/>
      <w:lvlJc w:val="left"/>
      <w:pPr>
        <w:ind w:left="3600" w:hanging="360"/>
      </w:pPr>
      <w:rPr>
        <w:rFonts w:eastAsia="Calibri" w:cs="Times New Roman" w:hint="default"/>
      </w:rPr>
    </w:lvl>
    <w:lvl w:ilvl="5" w:tplc="3C46C6CA">
      <w:start w:val="1"/>
      <w:numFmt w:val="decimal"/>
      <w:lvlText w:val="%6)"/>
      <w:lvlJc w:val="left"/>
      <w:pPr>
        <w:ind w:left="4500" w:hanging="360"/>
      </w:pPr>
      <w:rPr>
        <w:rFonts w:ascii="Arial" w:hAnsi="Arial" w:cs="Arial" w:hint="default"/>
        <w:sz w:val="20"/>
        <w:szCs w:val="2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6F14DA"/>
    <w:multiLevelType w:val="hybridMultilevel"/>
    <w:tmpl w:val="9DE4A428"/>
    <w:lvl w:ilvl="0" w:tplc="04E8B47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09DD0B05"/>
    <w:multiLevelType w:val="hybridMultilevel"/>
    <w:tmpl w:val="4B8CCBC6"/>
    <w:lvl w:ilvl="0" w:tplc="EB8CF7AC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0" w15:restartNumberingAfterBreak="0">
    <w:nsid w:val="0BE459FC"/>
    <w:multiLevelType w:val="hybridMultilevel"/>
    <w:tmpl w:val="4E86FF10"/>
    <w:lvl w:ilvl="0" w:tplc="6EB0F1C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E545F91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21A2C69"/>
    <w:multiLevelType w:val="hybridMultilevel"/>
    <w:tmpl w:val="C26AED0C"/>
    <w:lvl w:ilvl="0" w:tplc="9AFC54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9230A4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3CA6D17"/>
    <w:multiLevelType w:val="hybridMultilevel"/>
    <w:tmpl w:val="6226A1EA"/>
    <w:lvl w:ilvl="0" w:tplc="360E020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0846A9"/>
    <w:multiLevelType w:val="hybridMultilevel"/>
    <w:tmpl w:val="2920291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1A236C54"/>
    <w:multiLevelType w:val="hybridMultilevel"/>
    <w:tmpl w:val="A9128FBC"/>
    <w:lvl w:ilvl="0" w:tplc="C988EF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F8E40F6"/>
    <w:multiLevelType w:val="hybridMultilevel"/>
    <w:tmpl w:val="3402A34C"/>
    <w:lvl w:ilvl="0" w:tplc="185E24A2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</w:lvl>
    <w:lvl w:ilvl="2" w:tplc="0415001B" w:tentative="1">
      <w:start w:val="1"/>
      <w:numFmt w:val="lowerRoman"/>
      <w:lvlText w:val="%3."/>
      <w:lvlJc w:val="right"/>
      <w:pPr>
        <w:ind w:left="884" w:hanging="180"/>
      </w:pPr>
    </w:lvl>
    <w:lvl w:ilvl="3" w:tplc="0415000F" w:tentative="1">
      <w:start w:val="1"/>
      <w:numFmt w:val="decimal"/>
      <w:lvlText w:val="%4."/>
      <w:lvlJc w:val="left"/>
      <w:pPr>
        <w:ind w:left="1604" w:hanging="360"/>
      </w:p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</w:lvl>
    <w:lvl w:ilvl="6" w:tplc="0415000F" w:tentative="1">
      <w:start w:val="1"/>
      <w:numFmt w:val="decimal"/>
      <w:lvlText w:val="%7."/>
      <w:lvlJc w:val="left"/>
      <w:pPr>
        <w:ind w:left="3764" w:hanging="360"/>
      </w:p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28" w15:restartNumberingAfterBreak="0">
    <w:nsid w:val="1FD31C8E"/>
    <w:multiLevelType w:val="hybridMultilevel"/>
    <w:tmpl w:val="9E54A21A"/>
    <w:lvl w:ilvl="0" w:tplc="3DA06F56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655318D"/>
    <w:multiLevelType w:val="hybridMultilevel"/>
    <w:tmpl w:val="68D06E3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6A530AF"/>
    <w:multiLevelType w:val="hybridMultilevel"/>
    <w:tmpl w:val="F5E01E16"/>
    <w:lvl w:ilvl="0" w:tplc="7C1E1D84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2A54105E"/>
    <w:multiLevelType w:val="hybridMultilevel"/>
    <w:tmpl w:val="29A28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2409A3"/>
    <w:multiLevelType w:val="hybridMultilevel"/>
    <w:tmpl w:val="B41C2E02"/>
    <w:lvl w:ilvl="0" w:tplc="F244DF50">
      <w:start w:val="1"/>
      <w:numFmt w:val="lowerLetter"/>
      <w:lvlText w:val="%1."/>
      <w:lvlJc w:val="left"/>
      <w:pPr>
        <w:ind w:left="927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C431A46"/>
    <w:multiLevelType w:val="hybridMultilevel"/>
    <w:tmpl w:val="4D7270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8B6490"/>
    <w:multiLevelType w:val="hybridMultilevel"/>
    <w:tmpl w:val="87D21A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AF0AFD"/>
    <w:multiLevelType w:val="hybridMultilevel"/>
    <w:tmpl w:val="FCA047B4"/>
    <w:lvl w:ilvl="0" w:tplc="2CE0E2FA">
      <w:start w:val="1"/>
      <w:numFmt w:val="decimal"/>
      <w:lvlText w:val="%1."/>
      <w:lvlJc w:val="left"/>
      <w:pPr>
        <w:ind w:left="256" w:hanging="167"/>
      </w:pPr>
      <w:rPr>
        <w:rFonts w:hint="default"/>
        <w:i w:val="0"/>
        <w:w w:val="100"/>
        <w:sz w:val="20"/>
        <w:szCs w:val="20"/>
        <w:lang w:val="pl-PL" w:eastAsia="pl-PL" w:bidi="pl-PL"/>
      </w:rPr>
    </w:lvl>
    <w:lvl w:ilvl="1" w:tplc="EF4AAC8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color w:val="000009"/>
        <w:w w:val="100"/>
        <w:sz w:val="22"/>
        <w:szCs w:val="22"/>
        <w:lang w:val="pl-PL" w:eastAsia="pl-PL" w:bidi="pl-PL"/>
      </w:rPr>
    </w:lvl>
    <w:lvl w:ilvl="2" w:tplc="2DB01F2A">
      <w:numFmt w:val="bullet"/>
      <w:lvlText w:val=""/>
      <w:lvlJc w:val="left"/>
      <w:pPr>
        <w:ind w:left="1108" w:hanging="142"/>
      </w:pPr>
      <w:rPr>
        <w:rFonts w:ascii="Symbol" w:eastAsia="Symbol" w:hAnsi="Symbol" w:cs="Symbol" w:hint="default"/>
        <w:color w:val="000009"/>
        <w:w w:val="99"/>
        <w:sz w:val="20"/>
        <w:szCs w:val="20"/>
        <w:lang w:val="pl-PL" w:eastAsia="pl-PL" w:bidi="pl-PL"/>
      </w:rPr>
    </w:lvl>
    <w:lvl w:ilvl="3" w:tplc="CEAC15B0">
      <w:numFmt w:val="bullet"/>
      <w:lvlText w:val="•"/>
      <w:lvlJc w:val="left"/>
      <w:pPr>
        <w:ind w:left="1100" w:hanging="142"/>
      </w:pPr>
      <w:rPr>
        <w:rFonts w:hint="default"/>
        <w:lang w:val="pl-PL" w:eastAsia="pl-PL" w:bidi="pl-PL"/>
      </w:rPr>
    </w:lvl>
    <w:lvl w:ilvl="4" w:tplc="606EB71C">
      <w:numFmt w:val="bullet"/>
      <w:lvlText w:val="•"/>
      <w:lvlJc w:val="left"/>
      <w:pPr>
        <w:ind w:left="2295" w:hanging="142"/>
      </w:pPr>
      <w:rPr>
        <w:rFonts w:hint="default"/>
        <w:lang w:val="pl-PL" w:eastAsia="pl-PL" w:bidi="pl-PL"/>
      </w:rPr>
    </w:lvl>
    <w:lvl w:ilvl="5" w:tplc="2CA29900">
      <w:numFmt w:val="bullet"/>
      <w:lvlText w:val="•"/>
      <w:lvlJc w:val="left"/>
      <w:pPr>
        <w:ind w:left="3490" w:hanging="142"/>
      </w:pPr>
      <w:rPr>
        <w:rFonts w:hint="default"/>
        <w:lang w:val="pl-PL" w:eastAsia="pl-PL" w:bidi="pl-PL"/>
      </w:rPr>
    </w:lvl>
    <w:lvl w:ilvl="6" w:tplc="1B561A38">
      <w:numFmt w:val="bullet"/>
      <w:lvlText w:val="•"/>
      <w:lvlJc w:val="left"/>
      <w:pPr>
        <w:ind w:left="4685" w:hanging="142"/>
      </w:pPr>
      <w:rPr>
        <w:rFonts w:hint="default"/>
        <w:lang w:val="pl-PL" w:eastAsia="pl-PL" w:bidi="pl-PL"/>
      </w:rPr>
    </w:lvl>
    <w:lvl w:ilvl="7" w:tplc="34422B32">
      <w:numFmt w:val="bullet"/>
      <w:lvlText w:val="•"/>
      <w:lvlJc w:val="left"/>
      <w:pPr>
        <w:ind w:left="5880" w:hanging="142"/>
      </w:pPr>
      <w:rPr>
        <w:rFonts w:hint="default"/>
        <w:lang w:val="pl-PL" w:eastAsia="pl-PL" w:bidi="pl-PL"/>
      </w:rPr>
    </w:lvl>
    <w:lvl w:ilvl="8" w:tplc="871A8282">
      <w:numFmt w:val="bullet"/>
      <w:lvlText w:val="•"/>
      <w:lvlJc w:val="left"/>
      <w:pPr>
        <w:ind w:left="7076" w:hanging="142"/>
      </w:pPr>
      <w:rPr>
        <w:rFonts w:hint="default"/>
        <w:lang w:val="pl-PL" w:eastAsia="pl-PL" w:bidi="pl-PL"/>
      </w:rPr>
    </w:lvl>
  </w:abstractNum>
  <w:abstractNum w:abstractNumId="42" w15:restartNumberingAfterBreak="0">
    <w:nsid w:val="49132D2E"/>
    <w:multiLevelType w:val="hybridMultilevel"/>
    <w:tmpl w:val="775C6F98"/>
    <w:lvl w:ilvl="0" w:tplc="F0BE5F2A">
      <w:start w:val="1"/>
      <w:numFmt w:val="bullet"/>
      <w:lvlText w:val="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51C714E6"/>
    <w:multiLevelType w:val="hybridMultilevel"/>
    <w:tmpl w:val="023E4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4C54D09"/>
    <w:multiLevelType w:val="hybridMultilevel"/>
    <w:tmpl w:val="226E28C8"/>
    <w:name w:val="WW8Num44222"/>
    <w:lvl w:ilvl="0" w:tplc="04150011">
      <w:start w:val="1"/>
      <w:numFmt w:val="decimal"/>
      <w:lvlText w:val="%1)"/>
      <w:lvlJc w:val="left"/>
      <w:pPr>
        <w:ind w:left="1455" w:hanging="360"/>
      </w:p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6" w15:restartNumberingAfterBreak="0">
    <w:nsid w:val="55E27D1E"/>
    <w:multiLevelType w:val="hybridMultilevel"/>
    <w:tmpl w:val="A1A2599C"/>
    <w:lvl w:ilvl="0" w:tplc="322664D0">
      <w:start w:val="25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numFmt w:val="decimal"/>
      <w:lvlText w:val=""/>
      <w:lvlJc w:val="left"/>
      <w:pPr>
        <w:ind w:left="697" w:firstLine="0"/>
      </w:pPr>
      <w:rPr>
        <w:rFonts w:hint="default"/>
      </w:rPr>
    </w:lvl>
  </w:abstractNum>
  <w:abstractNum w:abstractNumId="48" w15:restartNumberingAfterBreak="0">
    <w:nsid w:val="617C228D"/>
    <w:multiLevelType w:val="hybridMultilevel"/>
    <w:tmpl w:val="A96C2992"/>
    <w:lvl w:ilvl="0" w:tplc="0A281CC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FF42B6"/>
    <w:multiLevelType w:val="hybridMultilevel"/>
    <w:tmpl w:val="2898A088"/>
    <w:lvl w:ilvl="0" w:tplc="F0045204">
      <w:start w:val="1"/>
      <w:numFmt w:val="lowerLetter"/>
      <w:lvlText w:val="%1)"/>
      <w:lvlJc w:val="left"/>
      <w:pPr>
        <w:ind w:left="185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50" w15:restartNumberingAfterBreak="0">
    <w:nsid w:val="67D2374C"/>
    <w:multiLevelType w:val="hybridMultilevel"/>
    <w:tmpl w:val="A53EA964"/>
    <w:lvl w:ilvl="0" w:tplc="D9DA436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2C5C1CFA">
      <w:start w:val="1"/>
      <w:numFmt w:val="decimal"/>
      <w:lvlText w:val="%3)"/>
      <w:lvlJc w:val="left"/>
      <w:pPr>
        <w:ind w:left="360" w:hanging="360"/>
      </w:pPr>
      <w:rPr>
        <w:rFonts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1" w15:restartNumberingAfterBreak="0">
    <w:nsid w:val="69F07173"/>
    <w:multiLevelType w:val="hybridMultilevel"/>
    <w:tmpl w:val="A5344608"/>
    <w:lvl w:ilvl="0" w:tplc="1FFC54C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6E992A79"/>
    <w:multiLevelType w:val="hybridMultilevel"/>
    <w:tmpl w:val="81ECBA74"/>
    <w:lvl w:ilvl="0" w:tplc="04150001">
      <w:start w:val="1"/>
      <w:numFmt w:val="bullet"/>
      <w:lvlText w:val=""/>
      <w:lvlJc w:val="left"/>
      <w:pPr>
        <w:ind w:left="9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53" w15:restartNumberingAfterBreak="0">
    <w:nsid w:val="73D51432"/>
    <w:multiLevelType w:val="hybridMultilevel"/>
    <w:tmpl w:val="57689D98"/>
    <w:lvl w:ilvl="0" w:tplc="630C46B0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4" w15:restartNumberingAfterBreak="0">
    <w:nsid w:val="747E4666"/>
    <w:multiLevelType w:val="hybridMultilevel"/>
    <w:tmpl w:val="E02EF0F0"/>
    <w:lvl w:ilvl="0" w:tplc="A75ABF6A">
      <w:numFmt w:val="bullet"/>
      <w:lvlText w:val="*"/>
      <w:lvlJc w:val="left"/>
      <w:pPr>
        <w:ind w:left="385" w:hanging="130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16"/>
        <w:szCs w:val="16"/>
        <w:lang w:val="pl-PL" w:eastAsia="pl-PL" w:bidi="pl-PL"/>
      </w:rPr>
    </w:lvl>
    <w:lvl w:ilvl="1" w:tplc="ED42B8EC">
      <w:numFmt w:val="bullet"/>
      <w:lvlText w:val=""/>
      <w:lvlJc w:val="left"/>
      <w:pPr>
        <w:ind w:left="976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pl-PL" w:bidi="pl-PL"/>
      </w:rPr>
    </w:lvl>
    <w:lvl w:ilvl="2" w:tplc="C5D2B924">
      <w:numFmt w:val="bullet"/>
      <w:lvlText w:val="•"/>
      <w:lvlJc w:val="left"/>
      <w:pPr>
        <w:ind w:left="1922" w:hanging="360"/>
      </w:pPr>
      <w:rPr>
        <w:rFonts w:hint="default"/>
        <w:lang w:val="pl-PL" w:eastAsia="pl-PL" w:bidi="pl-PL"/>
      </w:rPr>
    </w:lvl>
    <w:lvl w:ilvl="3" w:tplc="2554705A">
      <w:numFmt w:val="bullet"/>
      <w:lvlText w:val="•"/>
      <w:lvlJc w:val="left"/>
      <w:pPr>
        <w:ind w:left="2865" w:hanging="360"/>
      </w:pPr>
      <w:rPr>
        <w:rFonts w:hint="default"/>
        <w:lang w:val="pl-PL" w:eastAsia="pl-PL" w:bidi="pl-PL"/>
      </w:rPr>
    </w:lvl>
    <w:lvl w:ilvl="4" w:tplc="A3E4F0E8">
      <w:numFmt w:val="bullet"/>
      <w:lvlText w:val="•"/>
      <w:lvlJc w:val="left"/>
      <w:pPr>
        <w:ind w:left="3808" w:hanging="360"/>
      </w:pPr>
      <w:rPr>
        <w:rFonts w:hint="default"/>
        <w:lang w:val="pl-PL" w:eastAsia="pl-PL" w:bidi="pl-PL"/>
      </w:rPr>
    </w:lvl>
    <w:lvl w:ilvl="5" w:tplc="93582E32">
      <w:numFmt w:val="bullet"/>
      <w:lvlText w:val="•"/>
      <w:lvlJc w:val="left"/>
      <w:pPr>
        <w:ind w:left="4751" w:hanging="360"/>
      </w:pPr>
      <w:rPr>
        <w:rFonts w:hint="default"/>
        <w:lang w:val="pl-PL" w:eastAsia="pl-PL" w:bidi="pl-PL"/>
      </w:rPr>
    </w:lvl>
    <w:lvl w:ilvl="6" w:tplc="782A5116">
      <w:numFmt w:val="bullet"/>
      <w:lvlText w:val="•"/>
      <w:lvlJc w:val="left"/>
      <w:pPr>
        <w:ind w:left="5694" w:hanging="360"/>
      </w:pPr>
      <w:rPr>
        <w:rFonts w:hint="default"/>
        <w:lang w:val="pl-PL" w:eastAsia="pl-PL" w:bidi="pl-PL"/>
      </w:rPr>
    </w:lvl>
    <w:lvl w:ilvl="7" w:tplc="10BE855C">
      <w:numFmt w:val="bullet"/>
      <w:lvlText w:val="•"/>
      <w:lvlJc w:val="left"/>
      <w:pPr>
        <w:ind w:left="6637" w:hanging="360"/>
      </w:pPr>
      <w:rPr>
        <w:rFonts w:hint="default"/>
        <w:lang w:val="pl-PL" w:eastAsia="pl-PL" w:bidi="pl-PL"/>
      </w:rPr>
    </w:lvl>
    <w:lvl w:ilvl="8" w:tplc="9C249912">
      <w:numFmt w:val="bullet"/>
      <w:lvlText w:val="•"/>
      <w:lvlJc w:val="left"/>
      <w:pPr>
        <w:ind w:left="7580" w:hanging="360"/>
      </w:pPr>
      <w:rPr>
        <w:rFonts w:hint="default"/>
        <w:lang w:val="pl-PL" w:eastAsia="pl-PL" w:bidi="pl-PL"/>
      </w:rPr>
    </w:lvl>
  </w:abstractNum>
  <w:abstractNum w:abstractNumId="55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56" w15:restartNumberingAfterBreak="0">
    <w:nsid w:val="773500F6"/>
    <w:multiLevelType w:val="hybridMultilevel"/>
    <w:tmpl w:val="782008DC"/>
    <w:lvl w:ilvl="0" w:tplc="381E51E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E443F51"/>
    <w:multiLevelType w:val="hybridMultilevel"/>
    <w:tmpl w:val="A11A0DC8"/>
    <w:lvl w:ilvl="0" w:tplc="633EB48A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613366">
    <w:abstractNumId w:val="55"/>
  </w:num>
  <w:num w:numId="2" w16cid:durableId="1530023160">
    <w:abstractNumId w:val="24"/>
  </w:num>
  <w:num w:numId="3" w16cid:durableId="1135290138">
    <w:abstractNumId w:val="51"/>
  </w:num>
  <w:num w:numId="4" w16cid:durableId="1084103796">
    <w:abstractNumId w:val="50"/>
  </w:num>
  <w:num w:numId="5" w16cid:durableId="1629429879">
    <w:abstractNumId w:val="27"/>
  </w:num>
  <w:num w:numId="6" w16cid:durableId="260452099">
    <w:abstractNumId w:val="43"/>
  </w:num>
  <w:num w:numId="7" w16cid:durableId="930310553">
    <w:abstractNumId w:val="18"/>
  </w:num>
  <w:num w:numId="8" w16cid:durableId="1806116139">
    <w:abstractNumId w:val="31"/>
  </w:num>
  <w:num w:numId="9" w16cid:durableId="319624113">
    <w:abstractNumId w:val="33"/>
  </w:num>
  <w:num w:numId="10" w16cid:durableId="1889223714">
    <w:abstractNumId w:val="49"/>
  </w:num>
  <w:num w:numId="11" w16cid:durableId="1551921341">
    <w:abstractNumId w:val="37"/>
  </w:num>
  <w:num w:numId="12" w16cid:durableId="69040018">
    <w:abstractNumId w:val="56"/>
  </w:num>
  <w:num w:numId="13" w16cid:durableId="562179446">
    <w:abstractNumId w:val="21"/>
  </w:num>
  <w:num w:numId="14" w16cid:durableId="1608390902">
    <w:abstractNumId w:val="53"/>
  </w:num>
  <w:num w:numId="15" w16cid:durableId="204686498">
    <w:abstractNumId w:val="44"/>
  </w:num>
  <w:num w:numId="16" w16cid:durableId="938367536">
    <w:abstractNumId w:val="47"/>
  </w:num>
  <w:num w:numId="17" w16cid:durableId="767046095">
    <w:abstractNumId w:val="25"/>
  </w:num>
  <w:num w:numId="18" w16cid:durableId="428431906">
    <w:abstractNumId w:val="35"/>
  </w:num>
  <w:num w:numId="19" w16cid:durableId="1911184483">
    <w:abstractNumId w:val="26"/>
  </w:num>
  <w:num w:numId="20" w16cid:durableId="1965695110">
    <w:abstractNumId w:val="20"/>
  </w:num>
  <w:num w:numId="21" w16cid:durableId="749160271">
    <w:abstractNumId w:val="38"/>
  </w:num>
  <w:num w:numId="22" w16cid:durableId="1382249918">
    <w:abstractNumId w:val="30"/>
  </w:num>
  <w:num w:numId="23" w16cid:durableId="108664650">
    <w:abstractNumId w:val="29"/>
  </w:num>
  <w:num w:numId="24" w16cid:durableId="280382217">
    <w:abstractNumId w:val="22"/>
  </w:num>
  <w:num w:numId="25" w16cid:durableId="1963143879">
    <w:abstractNumId w:val="32"/>
  </w:num>
  <w:num w:numId="26" w16cid:durableId="1290745607">
    <w:abstractNumId w:val="28"/>
  </w:num>
  <w:num w:numId="27" w16cid:durableId="1259948078">
    <w:abstractNumId w:val="42"/>
  </w:num>
  <w:num w:numId="28" w16cid:durableId="993068147">
    <w:abstractNumId w:val="1"/>
  </w:num>
  <w:num w:numId="29" w16cid:durableId="1963068635">
    <w:abstractNumId w:val="2"/>
  </w:num>
  <w:num w:numId="30" w16cid:durableId="564414186">
    <w:abstractNumId w:val="12"/>
  </w:num>
  <w:num w:numId="31" w16cid:durableId="812521361">
    <w:abstractNumId w:val="13"/>
  </w:num>
  <w:num w:numId="32" w16cid:durableId="1328677902">
    <w:abstractNumId w:val="14"/>
  </w:num>
  <w:num w:numId="33" w16cid:durableId="356586521">
    <w:abstractNumId w:val="39"/>
  </w:num>
  <w:num w:numId="34" w16cid:durableId="968556867">
    <w:abstractNumId w:val="57"/>
  </w:num>
  <w:num w:numId="35" w16cid:durableId="554390484">
    <w:abstractNumId w:val="40"/>
  </w:num>
  <w:num w:numId="36" w16cid:durableId="626393343">
    <w:abstractNumId w:val="34"/>
  </w:num>
  <w:num w:numId="37" w16cid:durableId="227765771">
    <w:abstractNumId w:val="17"/>
  </w:num>
  <w:num w:numId="38" w16cid:durableId="1229225037">
    <w:abstractNumId w:val="16"/>
  </w:num>
  <w:num w:numId="39" w16cid:durableId="1035354151">
    <w:abstractNumId w:val="36"/>
  </w:num>
  <w:num w:numId="40" w16cid:durableId="136345376">
    <w:abstractNumId w:val="19"/>
  </w:num>
  <w:num w:numId="41" w16cid:durableId="345794785">
    <w:abstractNumId w:val="48"/>
  </w:num>
  <w:num w:numId="42" w16cid:durableId="432283330">
    <w:abstractNumId w:val="9"/>
  </w:num>
  <w:num w:numId="43" w16cid:durableId="2110078256">
    <w:abstractNumId w:val="41"/>
  </w:num>
  <w:num w:numId="44" w16cid:durableId="1910724720">
    <w:abstractNumId w:val="54"/>
  </w:num>
  <w:num w:numId="45" w16cid:durableId="1598176866">
    <w:abstractNumId w:val="15"/>
  </w:num>
  <w:num w:numId="46" w16cid:durableId="1025517026">
    <w:abstractNumId w:val="23"/>
  </w:num>
  <w:num w:numId="47" w16cid:durableId="270020305">
    <w:abstractNumId w:val="46"/>
  </w:num>
  <w:num w:numId="48" w16cid:durableId="2054033985">
    <w:abstractNumId w:val="5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7A9"/>
    <w:rsid w:val="00000981"/>
    <w:rsid w:val="00002562"/>
    <w:rsid w:val="0001125C"/>
    <w:rsid w:val="00011F26"/>
    <w:rsid w:val="00012C43"/>
    <w:rsid w:val="00027222"/>
    <w:rsid w:val="0003232B"/>
    <w:rsid w:val="000329A3"/>
    <w:rsid w:val="00040FD9"/>
    <w:rsid w:val="00041B3F"/>
    <w:rsid w:val="000431CB"/>
    <w:rsid w:val="00045E94"/>
    <w:rsid w:val="000514EE"/>
    <w:rsid w:val="00051802"/>
    <w:rsid w:val="00053CB0"/>
    <w:rsid w:val="00054357"/>
    <w:rsid w:val="000543C7"/>
    <w:rsid w:val="00061004"/>
    <w:rsid w:val="00064678"/>
    <w:rsid w:val="00066719"/>
    <w:rsid w:val="000705AE"/>
    <w:rsid w:val="00073E28"/>
    <w:rsid w:val="00074430"/>
    <w:rsid w:val="000773A9"/>
    <w:rsid w:val="00077CC5"/>
    <w:rsid w:val="0008138A"/>
    <w:rsid w:val="00082110"/>
    <w:rsid w:val="00083231"/>
    <w:rsid w:val="00084017"/>
    <w:rsid w:val="000842FA"/>
    <w:rsid w:val="00084D92"/>
    <w:rsid w:val="000875D6"/>
    <w:rsid w:val="00090751"/>
    <w:rsid w:val="000912C5"/>
    <w:rsid w:val="000A0FBF"/>
    <w:rsid w:val="000A793A"/>
    <w:rsid w:val="000B0E06"/>
    <w:rsid w:val="000B1485"/>
    <w:rsid w:val="000B512B"/>
    <w:rsid w:val="000B52CF"/>
    <w:rsid w:val="000C1557"/>
    <w:rsid w:val="000C3694"/>
    <w:rsid w:val="000C36AB"/>
    <w:rsid w:val="000C397D"/>
    <w:rsid w:val="000C5CD7"/>
    <w:rsid w:val="000C6164"/>
    <w:rsid w:val="000D7509"/>
    <w:rsid w:val="000F0C98"/>
    <w:rsid w:val="000F300D"/>
    <w:rsid w:val="000F3C26"/>
    <w:rsid w:val="000F6C0C"/>
    <w:rsid w:val="000F7F6E"/>
    <w:rsid w:val="00100D68"/>
    <w:rsid w:val="001026E4"/>
    <w:rsid w:val="00116267"/>
    <w:rsid w:val="00116564"/>
    <w:rsid w:val="001165BA"/>
    <w:rsid w:val="0011760F"/>
    <w:rsid w:val="001248CC"/>
    <w:rsid w:val="00125C62"/>
    <w:rsid w:val="00130DC5"/>
    <w:rsid w:val="001511B4"/>
    <w:rsid w:val="00152C8D"/>
    <w:rsid w:val="001574C9"/>
    <w:rsid w:val="0016106B"/>
    <w:rsid w:val="00161644"/>
    <w:rsid w:val="00161EC8"/>
    <w:rsid w:val="00163340"/>
    <w:rsid w:val="00164D00"/>
    <w:rsid w:val="00165E07"/>
    <w:rsid w:val="001675F7"/>
    <w:rsid w:val="0016789C"/>
    <w:rsid w:val="0017114A"/>
    <w:rsid w:val="00174681"/>
    <w:rsid w:val="00177603"/>
    <w:rsid w:val="00183B15"/>
    <w:rsid w:val="00185329"/>
    <w:rsid w:val="0018770A"/>
    <w:rsid w:val="00187CCD"/>
    <w:rsid w:val="00193039"/>
    <w:rsid w:val="001937F4"/>
    <w:rsid w:val="0019433D"/>
    <w:rsid w:val="00194AEB"/>
    <w:rsid w:val="001955D8"/>
    <w:rsid w:val="00195C10"/>
    <w:rsid w:val="00197D9C"/>
    <w:rsid w:val="001A0D0D"/>
    <w:rsid w:val="001A0FF2"/>
    <w:rsid w:val="001A4221"/>
    <w:rsid w:val="001A4425"/>
    <w:rsid w:val="001A7D75"/>
    <w:rsid w:val="001B544B"/>
    <w:rsid w:val="001C1890"/>
    <w:rsid w:val="001C33A3"/>
    <w:rsid w:val="001C36B0"/>
    <w:rsid w:val="001C4B64"/>
    <w:rsid w:val="001C56C3"/>
    <w:rsid w:val="001C6DBD"/>
    <w:rsid w:val="001D376A"/>
    <w:rsid w:val="001D7D57"/>
    <w:rsid w:val="001E2070"/>
    <w:rsid w:val="001E23BE"/>
    <w:rsid w:val="001E29AB"/>
    <w:rsid w:val="001E2A61"/>
    <w:rsid w:val="001E4519"/>
    <w:rsid w:val="001E5E80"/>
    <w:rsid w:val="001F4195"/>
    <w:rsid w:val="001F6E9B"/>
    <w:rsid w:val="002023D7"/>
    <w:rsid w:val="00202437"/>
    <w:rsid w:val="00203FC4"/>
    <w:rsid w:val="00204949"/>
    <w:rsid w:val="00207434"/>
    <w:rsid w:val="00217ADC"/>
    <w:rsid w:val="00223924"/>
    <w:rsid w:val="00224756"/>
    <w:rsid w:val="00224C02"/>
    <w:rsid w:val="002302AD"/>
    <w:rsid w:val="00236293"/>
    <w:rsid w:val="002367A9"/>
    <w:rsid w:val="00237497"/>
    <w:rsid w:val="00243FD7"/>
    <w:rsid w:val="00253EA4"/>
    <w:rsid w:val="00260E8A"/>
    <w:rsid w:val="00263EAC"/>
    <w:rsid w:val="002647AB"/>
    <w:rsid w:val="002648A8"/>
    <w:rsid w:val="00264C42"/>
    <w:rsid w:val="00270F26"/>
    <w:rsid w:val="002743AE"/>
    <w:rsid w:val="002764A3"/>
    <w:rsid w:val="00280EB8"/>
    <w:rsid w:val="002820F9"/>
    <w:rsid w:val="002913E4"/>
    <w:rsid w:val="002917E9"/>
    <w:rsid w:val="00291FFF"/>
    <w:rsid w:val="00292060"/>
    <w:rsid w:val="002944AF"/>
    <w:rsid w:val="002969BF"/>
    <w:rsid w:val="00297F1B"/>
    <w:rsid w:val="002A369F"/>
    <w:rsid w:val="002A6BFD"/>
    <w:rsid w:val="002B07E8"/>
    <w:rsid w:val="002B141D"/>
    <w:rsid w:val="002B2496"/>
    <w:rsid w:val="002B24C3"/>
    <w:rsid w:val="002B2A92"/>
    <w:rsid w:val="002B6428"/>
    <w:rsid w:val="002B6FE4"/>
    <w:rsid w:val="002B7F09"/>
    <w:rsid w:val="002C10CB"/>
    <w:rsid w:val="002C1E4B"/>
    <w:rsid w:val="002D5DE2"/>
    <w:rsid w:val="002D6992"/>
    <w:rsid w:val="002E1E31"/>
    <w:rsid w:val="002E23CF"/>
    <w:rsid w:val="002E3F77"/>
    <w:rsid w:val="002E4410"/>
    <w:rsid w:val="002E571A"/>
    <w:rsid w:val="002F0F5C"/>
    <w:rsid w:val="002F18F0"/>
    <w:rsid w:val="002F1E1C"/>
    <w:rsid w:val="002F5ED2"/>
    <w:rsid w:val="002F72C7"/>
    <w:rsid w:val="002F7D79"/>
    <w:rsid w:val="003014F9"/>
    <w:rsid w:val="00310309"/>
    <w:rsid w:val="00313049"/>
    <w:rsid w:val="00324045"/>
    <w:rsid w:val="00326397"/>
    <w:rsid w:val="003317B1"/>
    <w:rsid w:val="00336189"/>
    <w:rsid w:val="00343435"/>
    <w:rsid w:val="00344106"/>
    <w:rsid w:val="00346CF0"/>
    <w:rsid w:val="00352044"/>
    <w:rsid w:val="00357459"/>
    <w:rsid w:val="00360C84"/>
    <w:rsid w:val="003621B6"/>
    <w:rsid w:val="00362304"/>
    <w:rsid w:val="00363736"/>
    <w:rsid w:val="003644B6"/>
    <w:rsid w:val="003654FA"/>
    <w:rsid w:val="00367954"/>
    <w:rsid w:val="00370BBD"/>
    <w:rsid w:val="00376AEC"/>
    <w:rsid w:val="0037717D"/>
    <w:rsid w:val="00377E43"/>
    <w:rsid w:val="003815DF"/>
    <w:rsid w:val="003816B9"/>
    <w:rsid w:val="00381B8B"/>
    <w:rsid w:val="00384066"/>
    <w:rsid w:val="00385C0B"/>
    <w:rsid w:val="00387AB9"/>
    <w:rsid w:val="00393D8D"/>
    <w:rsid w:val="00394835"/>
    <w:rsid w:val="003B5D97"/>
    <w:rsid w:val="003C7AC7"/>
    <w:rsid w:val="003D0CD4"/>
    <w:rsid w:val="003D10E2"/>
    <w:rsid w:val="003D13B6"/>
    <w:rsid w:val="003D2CD6"/>
    <w:rsid w:val="003D3889"/>
    <w:rsid w:val="003D6BCA"/>
    <w:rsid w:val="003D7ECF"/>
    <w:rsid w:val="003E07BD"/>
    <w:rsid w:val="003F3431"/>
    <w:rsid w:val="003F425F"/>
    <w:rsid w:val="003F59A9"/>
    <w:rsid w:val="003F6E10"/>
    <w:rsid w:val="00403CE7"/>
    <w:rsid w:val="0040714D"/>
    <w:rsid w:val="004072F0"/>
    <w:rsid w:val="00407DCD"/>
    <w:rsid w:val="00410DD2"/>
    <w:rsid w:val="0041199E"/>
    <w:rsid w:val="004124E7"/>
    <w:rsid w:val="00413AAE"/>
    <w:rsid w:val="004147A7"/>
    <w:rsid w:val="0041764B"/>
    <w:rsid w:val="0042035C"/>
    <w:rsid w:val="00422E4C"/>
    <w:rsid w:val="00430BAA"/>
    <w:rsid w:val="0043418A"/>
    <w:rsid w:val="00435A61"/>
    <w:rsid w:val="00443F57"/>
    <w:rsid w:val="00444417"/>
    <w:rsid w:val="00444FC2"/>
    <w:rsid w:val="0045015A"/>
    <w:rsid w:val="0045386F"/>
    <w:rsid w:val="0045530A"/>
    <w:rsid w:val="00455CFE"/>
    <w:rsid w:val="00464462"/>
    <w:rsid w:val="00465DFB"/>
    <w:rsid w:val="004663E1"/>
    <w:rsid w:val="00466603"/>
    <w:rsid w:val="00471676"/>
    <w:rsid w:val="00472258"/>
    <w:rsid w:val="00472684"/>
    <w:rsid w:val="00473A5D"/>
    <w:rsid w:val="00476C68"/>
    <w:rsid w:val="00482D12"/>
    <w:rsid w:val="00482EB8"/>
    <w:rsid w:val="004835C7"/>
    <w:rsid w:val="00484AE7"/>
    <w:rsid w:val="00485ABF"/>
    <w:rsid w:val="00486B1A"/>
    <w:rsid w:val="00487961"/>
    <w:rsid w:val="00491F3F"/>
    <w:rsid w:val="00492CC5"/>
    <w:rsid w:val="004930FB"/>
    <w:rsid w:val="00494C32"/>
    <w:rsid w:val="00496735"/>
    <w:rsid w:val="004978DA"/>
    <w:rsid w:val="004A296D"/>
    <w:rsid w:val="004A3A4C"/>
    <w:rsid w:val="004A5594"/>
    <w:rsid w:val="004A6C25"/>
    <w:rsid w:val="004B093D"/>
    <w:rsid w:val="004B3F30"/>
    <w:rsid w:val="004B4859"/>
    <w:rsid w:val="004C3884"/>
    <w:rsid w:val="004C5974"/>
    <w:rsid w:val="004C67C8"/>
    <w:rsid w:val="004C78D9"/>
    <w:rsid w:val="004D0EC0"/>
    <w:rsid w:val="004E0050"/>
    <w:rsid w:val="004E0C84"/>
    <w:rsid w:val="004E2076"/>
    <w:rsid w:val="004E21D4"/>
    <w:rsid w:val="004E2BF5"/>
    <w:rsid w:val="004E413C"/>
    <w:rsid w:val="004E52DE"/>
    <w:rsid w:val="004E7312"/>
    <w:rsid w:val="004F27F4"/>
    <w:rsid w:val="004F36C4"/>
    <w:rsid w:val="004F3C54"/>
    <w:rsid w:val="004F6396"/>
    <w:rsid w:val="004F6CA4"/>
    <w:rsid w:val="005147CD"/>
    <w:rsid w:val="00516210"/>
    <w:rsid w:val="00520BB8"/>
    <w:rsid w:val="00521094"/>
    <w:rsid w:val="005228F6"/>
    <w:rsid w:val="0052475C"/>
    <w:rsid w:val="0052787E"/>
    <w:rsid w:val="00530D44"/>
    <w:rsid w:val="00530E3E"/>
    <w:rsid w:val="00532395"/>
    <w:rsid w:val="005324E5"/>
    <w:rsid w:val="005330A8"/>
    <w:rsid w:val="00535113"/>
    <w:rsid w:val="0053621B"/>
    <w:rsid w:val="00543B4A"/>
    <w:rsid w:val="0054434D"/>
    <w:rsid w:val="00552A5C"/>
    <w:rsid w:val="005569A6"/>
    <w:rsid w:val="0055799A"/>
    <w:rsid w:val="00565999"/>
    <w:rsid w:val="005670AB"/>
    <w:rsid w:val="00570260"/>
    <w:rsid w:val="00572EF4"/>
    <w:rsid w:val="00574AC9"/>
    <w:rsid w:val="0057680F"/>
    <w:rsid w:val="0057741A"/>
    <w:rsid w:val="005814DA"/>
    <w:rsid w:val="0058340C"/>
    <w:rsid w:val="0059238E"/>
    <w:rsid w:val="005961F0"/>
    <w:rsid w:val="00597D19"/>
    <w:rsid w:val="005A139E"/>
    <w:rsid w:val="005A2F51"/>
    <w:rsid w:val="005A77C2"/>
    <w:rsid w:val="005B10CE"/>
    <w:rsid w:val="005B3088"/>
    <w:rsid w:val="005B31C7"/>
    <w:rsid w:val="005B5764"/>
    <w:rsid w:val="005B67A4"/>
    <w:rsid w:val="005C4092"/>
    <w:rsid w:val="005D3D2E"/>
    <w:rsid w:val="005D7418"/>
    <w:rsid w:val="005E1A5C"/>
    <w:rsid w:val="005E28F4"/>
    <w:rsid w:val="005E3196"/>
    <w:rsid w:val="005E5120"/>
    <w:rsid w:val="005E660A"/>
    <w:rsid w:val="005F3F81"/>
    <w:rsid w:val="005F4B6E"/>
    <w:rsid w:val="00600A39"/>
    <w:rsid w:val="00604410"/>
    <w:rsid w:val="00606929"/>
    <w:rsid w:val="0061019B"/>
    <w:rsid w:val="00611846"/>
    <w:rsid w:val="00611A8F"/>
    <w:rsid w:val="00613471"/>
    <w:rsid w:val="00615B34"/>
    <w:rsid w:val="00620ACC"/>
    <w:rsid w:val="00621663"/>
    <w:rsid w:val="006221EB"/>
    <w:rsid w:val="006267DA"/>
    <w:rsid w:val="00634C69"/>
    <w:rsid w:val="006371DF"/>
    <w:rsid w:val="00637B61"/>
    <w:rsid w:val="00642137"/>
    <w:rsid w:val="00642585"/>
    <w:rsid w:val="006430EF"/>
    <w:rsid w:val="0065329A"/>
    <w:rsid w:val="00654DFE"/>
    <w:rsid w:val="00655DB2"/>
    <w:rsid w:val="00663FFF"/>
    <w:rsid w:val="0067033F"/>
    <w:rsid w:val="00672528"/>
    <w:rsid w:val="00675948"/>
    <w:rsid w:val="00677EDE"/>
    <w:rsid w:val="0068048C"/>
    <w:rsid w:val="006809CA"/>
    <w:rsid w:val="006837E8"/>
    <w:rsid w:val="00683AE5"/>
    <w:rsid w:val="00684B23"/>
    <w:rsid w:val="00685548"/>
    <w:rsid w:val="006859B7"/>
    <w:rsid w:val="00685AE6"/>
    <w:rsid w:val="00691EC9"/>
    <w:rsid w:val="00694D37"/>
    <w:rsid w:val="006971CB"/>
    <w:rsid w:val="006A1753"/>
    <w:rsid w:val="006A1BDF"/>
    <w:rsid w:val="006A29D8"/>
    <w:rsid w:val="006A41F3"/>
    <w:rsid w:val="006A5BAD"/>
    <w:rsid w:val="006A5C95"/>
    <w:rsid w:val="006A79EA"/>
    <w:rsid w:val="006B0B3D"/>
    <w:rsid w:val="006B1863"/>
    <w:rsid w:val="006B1BF3"/>
    <w:rsid w:val="006B512E"/>
    <w:rsid w:val="006B64AB"/>
    <w:rsid w:val="006C52DE"/>
    <w:rsid w:val="006C6A1B"/>
    <w:rsid w:val="006D0842"/>
    <w:rsid w:val="006D370E"/>
    <w:rsid w:val="006D4779"/>
    <w:rsid w:val="006E0A07"/>
    <w:rsid w:val="006E2397"/>
    <w:rsid w:val="006E4AC3"/>
    <w:rsid w:val="006E58A7"/>
    <w:rsid w:val="006F3BC7"/>
    <w:rsid w:val="006F3D97"/>
    <w:rsid w:val="00701BAA"/>
    <w:rsid w:val="0071426E"/>
    <w:rsid w:val="00715B13"/>
    <w:rsid w:val="0072357A"/>
    <w:rsid w:val="00724B47"/>
    <w:rsid w:val="00726F89"/>
    <w:rsid w:val="00734D67"/>
    <w:rsid w:val="00735404"/>
    <w:rsid w:val="0074621A"/>
    <w:rsid w:val="0074660E"/>
    <w:rsid w:val="00746E82"/>
    <w:rsid w:val="007478AF"/>
    <w:rsid w:val="00750F25"/>
    <w:rsid w:val="00751942"/>
    <w:rsid w:val="00753299"/>
    <w:rsid w:val="00755936"/>
    <w:rsid w:val="0076023B"/>
    <w:rsid w:val="007738F4"/>
    <w:rsid w:val="00775BF1"/>
    <w:rsid w:val="00775D46"/>
    <w:rsid w:val="007776CF"/>
    <w:rsid w:val="00783987"/>
    <w:rsid w:val="00783AA1"/>
    <w:rsid w:val="00785C59"/>
    <w:rsid w:val="0078651E"/>
    <w:rsid w:val="00786E47"/>
    <w:rsid w:val="00790F76"/>
    <w:rsid w:val="00793625"/>
    <w:rsid w:val="0079465D"/>
    <w:rsid w:val="00795EE3"/>
    <w:rsid w:val="007A11B0"/>
    <w:rsid w:val="007A1666"/>
    <w:rsid w:val="007A7686"/>
    <w:rsid w:val="007B17EE"/>
    <w:rsid w:val="007B2A77"/>
    <w:rsid w:val="007B3B96"/>
    <w:rsid w:val="007B40C5"/>
    <w:rsid w:val="007B43AF"/>
    <w:rsid w:val="007B4BCD"/>
    <w:rsid w:val="007B56E4"/>
    <w:rsid w:val="007B5C61"/>
    <w:rsid w:val="007C78AF"/>
    <w:rsid w:val="007D60FB"/>
    <w:rsid w:val="007D6A12"/>
    <w:rsid w:val="007D7773"/>
    <w:rsid w:val="007D79CB"/>
    <w:rsid w:val="007E6EDB"/>
    <w:rsid w:val="007F1888"/>
    <w:rsid w:val="007F7742"/>
    <w:rsid w:val="008005B0"/>
    <w:rsid w:val="0080410D"/>
    <w:rsid w:val="00805317"/>
    <w:rsid w:val="00810335"/>
    <w:rsid w:val="00810597"/>
    <w:rsid w:val="0081485A"/>
    <w:rsid w:val="00815D5C"/>
    <w:rsid w:val="008207F7"/>
    <w:rsid w:val="0082628E"/>
    <w:rsid w:val="008265ED"/>
    <w:rsid w:val="0082745E"/>
    <w:rsid w:val="00827A5D"/>
    <w:rsid w:val="00831B59"/>
    <w:rsid w:val="00836FD0"/>
    <w:rsid w:val="00841708"/>
    <w:rsid w:val="00842AD7"/>
    <w:rsid w:val="008431A3"/>
    <w:rsid w:val="008436E0"/>
    <w:rsid w:val="008467C6"/>
    <w:rsid w:val="00847AF9"/>
    <w:rsid w:val="00851073"/>
    <w:rsid w:val="00855BCF"/>
    <w:rsid w:val="00865CFC"/>
    <w:rsid w:val="00870704"/>
    <w:rsid w:val="00870C6A"/>
    <w:rsid w:val="008719CB"/>
    <w:rsid w:val="00872B2B"/>
    <w:rsid w:val="008735A5"/>
    <w:rsid w:val="00875C09"/>
    <w:rsid w:val="008776E4"/>
    <w:rsid w:val="00880F1D"/>
    <w:rsid w:val="00881E31"/>
    <w:rsid w:val="00881FC5"/>
    <w:rsid w:val="00882B47"/>
    <w:rsid w:val="0088406D"/>
    <w:rsid w:val="00886CB6"/>
    <w:rsid w:val="00892A97"/>
    <w:rsid w:val="0089317A"/>
    <w:rsid w:val="00895655"/>
    <w:rsid w:val="008A5377"/>
    <w:rsid w:val="008A584F"/>
    <w:rsid w:val="008B3035"/>
    <w:rsid w:val="008B590D"/>
    <w:rsid w:val="008C45A5"/>
    <w:rsid w:val="008C6B2D"/>
    <w:rsid w:val="008D18BA"/>
    <w:rsid w:val="008D1AC6"/>
    <w:rsid w:val="008D2019"/>
    <w:rsid w:val="008D21B0"/>
    <w:rsid w:val="008D3EE0"/>
    <w:rsid w:val="008D5AF3"/>
    <w:rsid w:val="008E16F1"/>
    <w:rsid w:val="008E742B"/>
    <w:rsid w:val="008F40B2"/>
    <w:rsid w:val="008F41B3"/>
    <w:rsid w:val="008F5C1F"/>
    <w:rsid w:val="008F5DBA"/>
    <w:rsid w:val="008F6C77"/>
    <w:rsid w:val="00901CD3"/>
    <w:rsid w:val="00906552"/>
    <w:rsid w:val="00911BEE"/>
    <w:rsid w:val="0091330D"/>
    <w:rsid w:val="00917826"/>
    <w:rsid w:val="00921EF8"/>
    <w:rsid w:val="0092269E"/>
    <w:rsid w:val="0092274A"/>
    <w:rsid w:val="0093363D"/>
    <w:rsid w:val="009366D6"/>
    <w:rsid w:val="00937E08"/>
    <w:rsid w:val="00940A99"/>
    <w:rsid w:val="00944080"/>
    <w:rsid w:val="00946913"/>
    <w:rsid w:val="00947655"/>
    <w:rsid w:val="00956650"/>
    <w:rsid w:val="00960137"/>
    <w:rsid w:val="00963057"/>
    <w:rsid w:val="0096352A"/>
    <w:rsid w:val="00963A8D"/>
    <w:rsid w:val="00963CB2"/>
    <w:rsid w:val="00965703"/>
    <w:rsid w:val="0096658A"/>
    <w:rsid w:val="0097169E"/>
    <w:rsid w:val="00973E61"/>
    <w:rsid w:val="00974684"/>
    <w:rsid w:val="00976961"/>
    <w:rsid w:val="00976CE4"/>
    <w:rsid w:val="00982151"/>
    <w:rsid w:val="00985CC3"/>
    <w:rsid w:val="00986076"/>
    <w:rsid w:val="00991199"/>
    <w:rsid w:val="00991DE0"/>
    <w:rsid w:val="00992163"/>
    <w:rsid w:val="009955C3"/>
    <w:rsid w:val="009973D5"/>
    <w:rsid w:val="009A71C6"/>
    <w:rsid w:val="009A7501"/>
    <w:rsid w:val="009B0664"/>
    <w:rsid w:val="009B0BD4"/>
    <w:rsid w:val="009B15AE"/>
    <w:rsid w:val="009B1C89"/>
    <w:rsid w:val="009B2026"/>
    <w:rsid w:val="009B24B5"/>
    <w:rsid w:val="009B4294"/>
    <w:rsid w:val="009B4609"/>
    <w:rsid w:val="009B6920"/>
    <w:rsid w:val="009C0695"/>
    <w:rsid w:val="009C0E5D"/>
    <w:rsid w:val="009C1014"/>
    <w:rsid w:val="009C1341"/>
    <w:rsid w:val="009C51C1"/>
    <w:rsid w:val="009C5448"/>
    <w:rsid w:val="009D283D"/>
    <w:rsid w:val="009D5F89"/>
    <w:rsid w:val="009E1B06"/>
    <w:rsid w:val="009E393A"/>
    <w:rsid w:val="009F4412"/>
    <w:rsid w:val="009F454B"/>
    <w:rsid w:val="009F5F74"/>
    <w:rsid w:val="009F6278"/>
    <w:rsid w:val="009F77CD"/>
    <w:rsid w:val="00A044A9"/>
    <w:rsid w:val="00A05080"/>
    <w:rsid w:val="00A10F86"/>
    <w:rsid w:val="00A11D6A"/>
    <w:rsid w:val="00A14580"/>
    <w:rsid w:val="00A14A27"/>
    <w:rsid w:val="00A14A7A"/>
    <w:rsid w:val="00A16FD8"/>
    <w:rsid w:val="00A23BA8"/>
    <w:rsid w:val="00A254CF"/>
    <w:rsid w:val="00A336DF"/>
    <w:rsid w:val="00A37B09"/>
    <w:rsid w:val="00A40D70"/>
    <w:rsid w:val="00A42812"/>
    <w:rsid w:val="00A43706"/>
    <w:rsid w:val="00A470EB"/>
    <w:rsid w:val="00A50EE8"/>
    <w:rsid w:val="00A51AA4"/>
    <w:rsid w:val="00A52444"/>
    <w:rsid w:val="00A54A92"/>
    <w:rsid w:val="00A60044"/>
    <w:rsid w:val="00A6418F"/>
    <w:rsid w:val="00A71791"/>
    <w:rsid w:val="00A72AFD"/>
    <w:rsid w:val="00A765AF"/>
    <w:rsid w:val="00A778A7"/>
    <w:rsid w:val="00A77E49"/>
    <w:rsid w:val="00A8440F"/>
    <w:rsid w:val="00A84AC4"/>
    <w:rsid w:val="00A8623A"/>
    <w:rsid w:val="00A91CCE"/>
    <w:rsid w:val="00A927EE"/>
    <w:rsid w:val="00A95725"/>
    <w:rsid w:val="00A969A5"/>
    <w:rsid w:val="00A972F3"/>
    <w:rsid w:val="00AA1E40"/>
    <w:rsid w:val="00AA3BDA"/>
    <w:rsid w:val="00AB1B7E"/>
    <w:rsid w:val="00AC0FDC"/>
    <w:rsid w:val="00AC2CA3"/>
    <w:rsid w:val="00AD3A3C"/>
    <w:rsid w:val="00AD527C"/>
    <w:rsid w:val="00AD6B75"/>
    <w:rsid w:val="00AE1C2D"/>
    <w:rsid w:val="00AE6CF0"/>
    <w:rsid w:val="00AF5ABD"/>
    <w:rsid w:val="00B0129A"/>
    <w:rsid w:val="00B032C9"/>
    <w:rsid w:val="00B07AFB"/>
    <w:rsid w:val="00B108DF"/>
    <w:rsid w:val="00B12621"/>
    <w:rsid w:val="00B1341A"/>
    <w:rsid w:val="00B15BAA"/>
    <w:rsid w:val="00B21188"/>
    <w:rsid w:val="00B238E2"/>
    <w:rsid w:val="00B27139"/>
    <w:rsid w:val="00B33AFF"/>
    <w:rsid w:val="00B372B8"/>
    <w:rsid w:val="00B37CD5"/>
    <w:rsid w:val="00B410F7"/>
    <w:rsid w:val="00B42675"/>
    <w:rsid w:val="00B51AC5"/>
    <w:rsid w:val="00B52DFE"/>
    <w:rsid w:val="00B53880"/>
    <w:rsid w:val="00B53BC9"/>
    <w:rsid w:val="00B5444C"/>
    <w:rsid w:val="00B5508D"/>
    <w:rsid w:val="00B63F4B"/>
    <w:rsid w:val="00B75C24"/>
    <w:rsid w:val="00B83853"/>
    <w:rsid w:val="00B84622"/>
    <w:rsid w:val="00B91139"/>
    <w:rsid w:val="00B928D2"/>
    <w:rsid w:val="00B96A9F"/>
    <w:rsid w:val="00BA44DC"/>
    <w:rsid w:val="00BA486F"/>
    <w:rsid w:val="00BA5CE3"/>
    <w:rsid w:val="00BB16DA"/>
    <w:rsid w:val="00BB65DD"/>
    <w:rsid w:val="00BB7489"/>
    <w:rsid w:val="00BC2E42"/>
    <w:rsid w:val="00BC2ED9"/>
    <w:rsid w:val="00BD3F0E"/>
    <w:rsid w:val="00BD51EF"/>
    <w:rsid w:val="00BD57C3"/>
    <w:rsid w:val="00BD6CCF"/>
    <w:rsid w:val="00BD7E7E"/>
    <w:rsid w:val="00BE4F43"/>
    <w:rsid w:val="00BF39D3"/>
    <w:rsid w:val="00C00B86"/>
    <w:rsid w:val="00C040F8"/>
    <w:rsid w:val="00C058DA"/>
    <w:rsid w:val="00C07480"/>
    <w:rsid w:val="00C077F2"/>
    <w:rsid w:val="00C11ED4"/>
    <w:rsid w:val="00C218E2"/>
    <w:rsid w:val="00C22DD7"/>
    <w:rsid w:val="00C23154"/>
    <w:rsid w:val="00C25D64"/>
    <w:rsid w:val="00C25E39"/>
    <w:rsid w:val="00C26214"/>
    <w:rsid w:val="00C262E7"/>
    <w:rsid w:val="00C33110"/>
    <w:rsid w:val="00C34C41"/>
    <w:rsid w:val="00C35F6A"/>
    <w:rsid w:val="00C3752F"/>
    <w:rsid w:val="00C37589"/>
    <w:rsid w:val="00C3782A"/>
    <w:rsid w:val="00C3797A"/>
    <w:rsid w:val="00C45F3E"/>
    <w:rsid w:val="00C46B56"/>
    <w:rsid w:val="00C46DFA"/>
    <w:rsid w:val="00C471B2"/>
    <w:rsid w:val="00C54700"/>
    <w:rsid w:val="00C57B81"/>
    <w:rsid w:val="00C57FE3"/>
    <w:rsid w:val="00C6328D"/>
    <w:rsid w:val="00C63C6C"/>
    <w:rsid w:val="00C63FEA"/>
    <w:rsid w:val="00C64813"/>
    <w:rsid w:val="00C656CA"/>
    <w:rsid w:val="00C72A6B"/>
    <w:rsid w:val="00C73B1A"/>
    <w:rsid w:val="00C77197"/>
    <w:rsid w:val="00C837C0"/>
    <w:rsid w:val="00C8546E"/>
    <w:rsid w:val="00C92392"/>
    <w:rsid w:val="00C933E4"/>
    <w:rsid w:val="00CA3A6C"/>
    <w:rsid w:val="00CA79EF"/>
    <w:rsid w:val="00CA7EAE"/>
    <w:rsid w:val="00CB64D9"/>
    <w:rsid w:val="00CB790B"/>
    <w:rsid w:val="00CC209A"/>
    <w:rsid w:val="00CC4E2B"/>
    <w:rsid w:val="00CD43DF"/>
    <w:rsid w:val="00CD4BBF"/>
    <w:rsid w:val="00CD65CB"/>
    <w:rsid w:val="00CE18F5"/>
    <w:rsid w:val="00CE3AD0"/>
    <w:rsid w:val="00CE492F"/>
    <w:rsid w:val="00CE6934"/>
    <w:rsid w:val="00CE7815"/>
    <w:rsid w:val="00CF060E"/>
    <w:rsid w:val="00CF0D51"/>
    <w:rsid w:val="00CF2628"/>
    <w:rsid w:val="00CF5788"/>
    <w:rsid w:val="00CF667F"/>
    <w:rsid w:val="00CF6708"/>
    <w:rsid w:val="00CF7017"/>
    <w:rsid w:val="00D01677"/>
    <w:rsid w:val="00D03F98"/>
    <w:rsid w:val="00D05988"/>
    <w:rsid w:val="00D153FD"/>
    <w:rsid w:val="00D17B9B"/>
    <w:rsid w:val="00D23C00"/>
    <w:rsid w:val="00D23C7D"/>
    <w:rsid w:val="00D25EE3"/>
    <w:rsid w:val="00D30B29"/>
    <w:rsid w:val="00D31CE3"/>
    <w:rsid w:val="00D40B35"/>
    <w:rsid w:val="00D434EF"/>
    <w:rsid w:val="00D43B52"/>
    <w:rsid w:val="00D506C8"/>
    <w:rsid w:val="00D5116B"/>
    <w:rsid w:val="00D55D52"/>
    <w:rsid w:val="00D64B1D"/>
    <w:rsid w:val="00D65446"/>
    <w:rsid w:val="00D67C24"/>
    <w:rsid w:val="00D80962"/>
    <w:rsid w:val="00D85DCB"/>
    <w:rsid w:val="00D90373"/>
    <w:rsid w:val="00D95FED"/>
    <w:rsid w:val="00DA41F6"/>
    <w:rsid w:val="00DA5308"/>
    <w:rsid w:val="00DA632C"/>
    <w:rsid w:val="00DB1A83"/>
    <w:rsid w:val="00DB1D77"/>
    <w:rsid w:val="00DB5CA6"/>
    <w:rsid w:val="00DC5239"/>
    <w:rsid w:val="00DD0610"/>
    <w:rsid w:val="00DD2CA3"/>
    <w:rsid w:val="00DD3A54"/>
    <w:rsid w:val="00DD430E"/>
    <w:rsid w:val="00DE2161"/>
    <w:rsid w:val="00DE21F8"/>
    <w:rsid w:val="00DE6697"/>
    <w:rsid w:val="00DF4E82"/>
    <w:rsid w:val="00E0112D"/>
    <w:rsid w:val="00E03295"/>
    <w:rsid w:val="00E05D05"/>
    <w:rsid w:val="00E107AE"/>
    <w:rsid w:val="00E13B50"/>
    <w:rsid w:val="00E1585C"/>
    <w:rsid w:val="00E15D00"/>
    <w:rsid w:val="00E1654D"/>
    <w:rsid w:val="00E24C9A"/>
    <w:rsid w:val="00E2516B"/>
    <w:rsid w:val="00E30FB2"/>
    <w:rsid w:val="00E34045"/>
    <w:rsid w:val="00E3757C"/>
    <w:rsid w:val="00E43286"/>
    <w:rsid w:val="00E469A3"/>
    <w:rsid w:val="00E50EAA"/>
    <w:rsid w:val="00E525FC"/>
    <w:rsid w:val="00E5685E"/>
    <w:rsid w:val="00E6318D"/>
    <w:rsid w:val="00E633C5"/>
    <w:rsid w:val="00E65B3B"/>
    <w:rsid w:val="00E65CD3"/>
    <w:rsid w:val="00E715DE"/>
    <w:rsid w:val="00E754FD"/>
    <w:rsid w:val="00E8062F"/>
    <w:rsid w:val="00E8171B"/>
    <w:rsid w:val="00E81A5C"/>
    <w:rsid w:val="00E81B5F"/>
    <w:rsid w:val="00E82486"/>
    <w:rsid w:val="00E8417A"/>
    <w:rsid w:val="00E850E9"/>
    <w:rsid w:val="00E85E1B"/>
    <w:rsid w:val="00E86DC6"/>
    <w:rsid w:val="00E87D7E"/>
    <w:rsid w:val="00E93B7D"/>
    <w:rsid w:val="00E9469B"/>
    <w:rsid w:val="00E96E54"/>
    <w:rsid w:val="00EA0F7F"/>
    <w:rsid w:val="00EA355D"/>
    <w:rsid w:val="00EA6653"/>
    <w:rsid w:val="00EB0267"/>
    <w:rsid w:val="00EB2DD4"/>
    <w:rsid w:val="00EB76F5"/>
    <w:rsid w:val="00EC0FB4"/>
    <w:rsid w:val="00EC1D71"/>
    <w:rsid w:val="00EC3556"/>
    <w:rsid w:val="00EC51EE"/>
    <w:rsid w:val="00ED10AC"/>
    <w:rsid w:val="00ED7530"/>
    <w:rsid w:val="00EE5C6C"/>
    <w:rsid w:val="00EF092E"/>
    <w:rsid w:val="00EF5FDA"/>
    <w:rsid w:val="00EF6ABC"/>
    <w:rsid w:val="00EF7399"/>
    <w:rsid w:val="00F04E0D"/>
    <w:rsid w:val="00F0572C"/>
    <w:rsid w:val="00F0792C"/>
    <w:rsid w:val="00F11882"/>
    <w:rsid w:val="00F11A7C"/>
    <w:rsid w:val="00F11B67"/>
    <w:rsid w:val="00F1443B"/>
    <w:rsid w:val="00F20ACE"/>
    <w:rsid w:val="00F26556"/>
    <w:rsid w:val="00F279F8"/>
    <w:rsid w:val="00F30152"/>
    <w:rsid w:val="00F341F0"/>
    <w:rsid w:val="00F3434B"/>
    <w:rsid w:val="00F360D9"/>
    <w:rsid w:val="00F3754E"/>
    <w:rsid w:val="00F40444"/>
    <w:rsid w:val="00F409C2"/>
    <w:rsid w:val="00F413C4"/>
    <w:rsid w:val="00F424AD"/>
    <w:rsid w:val="00F52D6D"/>
    <w:rsid w:val="00F612A1"/>
    <w:rsid w:val="00F61D3D"/>
    <w:rsid w:val="00F64A54"/>
    <w:rsid w:val="00F6685B"/>
    <w:rsid w:val="00F70AAA"/>
    <w:rsid w:val="00F72F38"/>
    <w:rsid w:val="00F7668A"/>
    <w:rsid w:val="00F776AA"/>
    <w:rsid w:val="00F80D00"/>
    <w:rsid w:val="00F8291E"/>
    <w:rsid w:val="00F84832"/>
    <w:rsid w:val="00F8525E"/>
    <w:rsid w:val="00F927F1"/>
    <w:rsid w:val="00F9788E"/>
    <w:rsid w:val="00F97A90"/>
    <w:rsid w:val="00FA4699"/>
    <w:rsid w:val="00FA73FA"/>
    <w:rsid w:val="00FA7DD9"/>
    <w:rsid w:val="00FB3D21"/>
    <w:rsid w:val="00FB5C24"/>
    <w:rsid w:val="00FB5CF1"/>
    <w:rsid w:val="00FB6812"/>
    <w:rsid w:val="00FC3099"/>
    <w:rsid w:val="00FC364A"/>
    <w:rsid w:val="00FC53AE"/>
    <w:rsid w:val="00FC5AAA"/>
    <w:rsid w:val="00FC7DF8"/>
    <w:rsid w:val="00FD01DF"/>
    <w:rsid w:val="00FD0528"/>
    <w:rsid w:val="00FD0DDD"/>
    <w:rsid w:val="00FD0E40"/>
    <w:rsid w:val="00FD1878"/>
    <w:rsid w:val="00FD51B2"/>
    <w:rsid w:val="00FD5442"/>
    <w:rsid w:val="00FD6CE5"/>
    <w:rsid w:val="00FD6DD2"/>
    <w:rsid w:val="00FD79FB"/>
    <w:rsid w:val="00FE11AF"/>
    <w:rsid w:val="00FE2C13"/>
    <w:rsid w:val="00FE4606"/>
    <w:rsid w:val="00FF0E69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37D615"/>
  <w15:docId w15:val="{C1D2819D-CE58-4EB1-9BED-161218C47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ADC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920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610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0508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qFormat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329A3"/>
    <w:rPr>
      <w:vertAlign w:val="superscript"/>
    </w:rPr>
  </w:style>
  <w:style w:type="table" w:styleId="Tabela-Siatka">
    <w:name w:val="Table Grid"/>
    <w:basedOn w:val="Standardowy"/>
    <w:uiPriority w:val="59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basedOn w:val="Domylnaczcionkaakapitu"/>
    <w:link w:val="Akapitzlist"/>
    <w:uiPriority w:val="34"/>
    <w:qFormat/>
    <w:locked/>
    <w:rsid w:val="006E4AC3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rsid w:val="00A05080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ytu">
    <w:name w:val="Title"/>
    <w:basedOn w:val="Normalny"/>
    <w:link w:val="TytuZnak"/>
    <w:uiPriority w:val="10"/>
    <w:qFormat/>
    <w:rsid w:val="00A05080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A05080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A0508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ktZnak">
    <w:name w:val="pkt Znak"/>
    <w:link w:val="pkt"/>
    <w:rsid w:val="00A0508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rimr">
    <w:name w:val="arimr"/>
    <w:basedOn w:val="Normalny"/>
    <w:rsid w:val="00A0508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rsid w:val="00A0508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05080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Pogrubienie">
    <w:name w:val="Tekst treści + Pogrubienie"/>
    <w:rsid w:val="00A05080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rsid w:val="00A0508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A05080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Pogrubienie">
    <w:name w:val="Strong"/>
    <w:uiPriority w:val="22"/>
    <w:qFormat/>
    <w:rsid w:val="00A05080"/>
    <w:rPr>
      <w:b/>
      <w:bCs/>
    </w:rPr>
  </w:style>
  <w:style w:type="paragraph" w:styleId="Tekstpodstawowywcity2">
    <w:name w:val="Body Text Indent 2"/>
    <w:basedOn w:val="Normalny"/>
    <w:link w:val="Tekstpodstawowywcity2Znak"/>
    <w:rsid w:val="006B0B3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B0B3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1199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B24B5"/>
    <w:rPr>
      <w:color w:val="954F72" w:themeColor="followedHyperlink"/>
      <w:u w:val="single"/>
    </w:rPr>
  </w:style>
  <w:style w:type="character" w:customStyle="1" w:styleId="markedcontent">
    <w:name w:val="markedcontent"/>
    <w:basedOn w:val="Domylnaczcionkaakapitu"/>
    <w:rsid w:val="00F776AA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24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24C3"/>
    <w:rPr>
      <w:rFonts w:eastAsiaTheme="minorEastAsia"/>
      <w:lang w:eastAsia="pl-PL"/>
    </w:rPr>
  </w:style>
  <w:style w:type="paragraph" w:customStyle="1" w:styleId="WW-Domylnie">
    <w:name w:val="WW-Domyślnie"/>
    <w:rsid w:val="00A43706"/>
    <w:pPr>
      <w:widowControl w:val="0"/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0431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0431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9206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6106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9D666-D580-4C46-AED4-7E6B2C50F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 Kaw</dc:creator>
  <cp:lastModifiedBy>Dorota Jędrocha</cp:lastModifiedBy>
  <cp:revision>52</cp:revision>
  <cp:lastPrinted>2023-01-27T12:38:00Z</cp:lastPrinted>
  <dcterms:created xsi:type="dcterms:W3CDTF">2022-09-30T12:22:00Z</dcterms:created>
  <dcterms:modified xsi:type="dcterms:W3CDTF">2026-01-24T11:14:00Z</dcterms:modified>
</cp:coreProperties>
</file>